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0690" w:rsidRDefault="007E0690" w:rsidP="007E0690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7E0690" w:rsidRDefault="007E0690" w:rsidP="007E0690">
      <w:pPr>
        <w:pStyle w:val="21"/>
        <w:widowControl w:val="0"/>
        <w:tabs>
          <w:tab w:val="num" w:pos="720"/>
          <w:tab w:val="left" w:pos="851"/>
        </w:tabs>
        <w:ind w:left="432" w:firstLine="0"/>
        <w:jc w:val="both"/>
        <w:rPr>
          <w:spacing w:val="-2"/>
          <w:sz w:val="28"/>
          <w:szCs w:val="28"/>
        </w:rPr>
      </w:pPr>
      <w:r w:rsidRPr="000A6577">
        <w:rPr>
          <w:spacing w:val="-2"/>
          <w:sz w:val="28"/>
          <w:szCs w:val="28"/>
        </w:rPr>
        <w:t xml:space="preserve">муниципальное бюджетное общеобразовательное учреждение </w:t>
      </w:r>
    </w:p>
    <w:p w:rsidR="007E0690" w:rsidRDefault="007E0690" w:rsidP="007E0690">
      <w:pPr>
        <w:pStyle w:val="21"/>
        <w:widowControl w:val="0"/>
        <w:tabs>
          <w:tab w:val="num" w:pos="720"/>
          <w:tab w:val="left" w:pos="851"/>
        </w:tabs>
        <w:ind w:left="432" w:firstLine="0"/>
        <w:jc w:val="both"/>
        <w:rPr>
          <w:spacing w:val="-2"/>
          <w:sz w:val="28"/>
          <w:szCs w:val="28"/>
        </w:rPr>
      </w:pPr>
      <w:r w:rsidRPr="000A6577">
        <w:rPr>
          <w:spacing w:val="-2"/>
          <w:sz w:val="28"/>
          <w:szCs w:val="28"/>
        </w:rPr>
        <w:t>города Ростова-на-Дону «Школа № 32 имени «</w:t>
      </w:r>
      <w:r>
        <w:rPr>
          <w:spacing w:val="-2"/>
          <w:sz w:val="28"/>
          <w:szCs w:val="28"/>
        </w:rPr>
        <w:t>Молодой гвардии»</w:t>
      </w:r>
    </w:p>
    <w:p w:rsidR="007E0690" w:rsidRDefault="007E0690" w:rsidP="007E0690">
      <w:pPr>
        <w:pStyle w:val="21"/>
        <w:widowControl w:val="0"/>
        <w:tabs>
          <w:tab w:val="num" w:pos="720"/>
          <w:tab w:val="left" w:pos="851"/>
        </w:tabs>
        <w:ind w:left="432" w:firstLine="0"/>
        <w:jc w:val="both"/>
        <w:rPr>
          <w:spacing w:val="-2"/>
          <w:sz w:val="28"/>
          <w:szCs w:val="28"/>
        </w:rPr>
      </w:pPr>
    </w:p>
    <w:p w:rsidR="007E0690" w:rsidRPr="000A6577" w:rsidRDefault="007E0690" w:rsidP="007E0690">
      <w:pPr>
        <w:pStyle w:val="21"/>
        <w:widowControl w:val="0"/>
        <w:tabs>
          <w:tab w:val="num" w:pos="720"/>
          <w:tab w:val="left" w:pos="851"/>
        </w:tabs>
        <w:ind w:left="432" w:firstLine="0"/>
        <w:jc w:val="both"/>
        <w:rPr>
          <w:spacing w:val="-2"/>
          <w:sz w:val="28"/>
          <w:szCs w:val="28"/>
        </w:rPr>
      </w:pPr>
    </w:p>
    <w:p w:rsidR="007E0690" w:rsidRDefault="007E0690" w:rsidP="007E0690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7E0690" w:rsidRDefault="007E0690" w:rsidP="007E0690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«Утверждаю»</w:t>
      </w:r>
    </w:p>
    <w:p w:rsidR="007E0690" w:rsidRDefault="007E0690" w:rsidP="007E0690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Директор </w:t>
      </w:r>
      <w:r w:rsidRPr="000A6577">
        <w:rPr>
          <w:rFonts w:ascii="Times New Roman" w:hAnsi="Times New Roman" w:cs="Times New Roman"/>
          <w:spacing w:val="-2"/>
          <w:sz w:val="28"/>
          <w:szCs w:val="28"/>
        </w:rPr>
        <w:t>МБОУ «Школа № 32»</w:t>
      </w:r>
    </w:p>
    <w:p w:rsidR="007E0690" w:rsidRDefault="007E0690" w:rsidP="007E0690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Приказ  </w:t>
      </w:r>
      <w:proofErr w:type="gramStart"/>
      <w:r>
        <w:rPr>
          <w:rFonts w:ascii="Times New Roman" w:hAnsi="Times New Roman" w:cs="Times New Roman"/>
          <w:sz w:val="28"/>
          <w:szCs w:val="28"/>
        </w:rPr>
        <w:t>от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_______ №______</w:t>
      </w:r>
    </w:p>
    <w:p w:rsidR="007E0690" w:rsidRDefault="007E0690" w:rsidP="007E0690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 Филиппова О.В.</w:t>
      </w:r>
    </w:p>
    <w:p w:rsidR="007E0690" w:rsidRDefault="007E0690" w:rsidP="007E069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7E0690" w:rsidRDefault="007E0690" w:rsidP="007E069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7E0690" w:rsidRDefault="007E0690" w:rsidP="007E069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7E0690" w:rsidRDefault="007E0690" w:rsidP="007E069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7E0690" w:rsidRDefault="007E0690" w:rsidP="007E069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7E0690" w:rsidRPr="00C872E8" w:rsidRDefault="007E0690" w:rsidP="007E0690">
      <w:pPr>
        <w:spacing w:after="0"/>
        <w:jc w:val="center"/>
        <w:rPr>
          <w:rFonts w:ascii="Times New Roman" w:hAnsi="Times New Roman" w:cs="Times New Roman"/>
          <w:b/>
          <w:sz w:val="56"/>
          <w:szCs w:val="56"/>
        </w:rPr>
      </w:pPr>
      <w:r w:rsidRPr="00C872E8">
        <w:rPr>
          <w:rFonts w:ascii="Times New Roman" w:hAnsi="Times New Roman" w:cs="Times New Roman"/>
          <w:b/>
          <w:sz w:val="56"/>
          <w:szCs w:val="56"/>
        </w:rPr>
        <w:t>РАБОЧАЯ ПРОГРАММА</w:t>
      </w:r>
    </w:p>
    <w:p w:rsidR="007E0690" w:rsidRDefault="007E0690" w:rsidP="007E0690">
      <w:pPr>
        <w:spacing w:after="0"/>
        <w:jc w:val="center"/>
        <w:rPr>
          <w:rFonts w:ascii="Times New Roman" w:hAnsi="Times New Roman" w:cs="Times New Roman"/>
          <w:b/>
          <w:sz w:val="48"/>
          <w:szCs w:val="48"/>
        </w:rPr>
      </w:pPr>
    </w:p>
    <w:p w:rsidR="007E0690" w:rsidRDefault="007E0690" w:rsidP="007E0690">
      <w:pPr>
        <w:spacing w:after="0"/>
        <w:jc w:val="center"/>
        <w:rPr>
          <w:rFonts w:ascii="Times New Roman" w:hAnsi="Times New Roman" w:cs="Times New Roman"/>
          <w:sz w:val="44"/>
          <w:szCs w:val="44"/>
          <w:u w:val="single"/>
        </w:rPr>
      </w:pPr>
      <w:r w:rsidRPr="00C872E8">
        <w:rPr>
          <w:rFonts w:ascii="Times New Roman" w:hAnsi="Times New Roman" w:cs="Times New Roman"/>
          <w:sz w:val="44"/>
          <w:szCs w:val="44"/>
        </w:rPr>
        <w:t xml:space="preserve">по   </w:t>
      </w:r>
      <w:r w:rsidRPr="00C872E8">
        <w:rPr>
          <w:rFonts w:ascii="Times New Roman" w:hAnsi="Times New Roman" w:cs="Times New Roman"/>
          <w:sz w:val="44"/>
          <w:szCs w:val="44"/>
          <w:u w:val="single"/>
        </w:rPr>
        <w:t>изобразительному искусству</w:t>
      </w:r>
    </w:p>
    <w:p w:rsidR="007E0690" w:rsidRDefault="007E0690" w:rsidP="007E0690">
      <w:pPr>
        <w:spacing w:after="0"/>
        <w:jc w:val="center"/>
        <w:rPr>
          <w:rFonts w:ascii="Times New Roman" w:hAnsi="Times New Roman" w:cs="Times New Roman"/>
          <w:sz w:val="44"/>
          <w:szCs w:val="44"/>
          <w:u w:val="single"/>
        </w:rPr>
      </w:pPr>
      <w:r w:rsidRPr="00C872E8">
        <w:rPr>
          <w:rFonts w:ascii="Times New Roman" w:hAnsi="Times New Roman" w:cs="Times New Roman"/>
          <w:sz w:val="44"/>
          <w:szCs w:val="44"/>
          <w:u w:val="single"/>
        </w:rPr>
        <w:t>основное общее образование</w:t>
      </w:r>
      <w:r>
        <w:rPr>
          <w:rFonts w:ascii="Times New Roman" w:hAnsi="Times New Roman" w:cs="Times New Roman"/>
          <w:sz w:val="44"/>
          <w:szCs w:val="44"/>
          <w:u w:val="single"/>
        </w:rPr>
        <w:t xml:space="preserve"> (1-5классы)</w:t>
      </w:r>
    </w:p>
    <w:p w:rsidR="007E0690" w:rsidRDefault="007E0690" w:rsidP="007E0690">
      <w:pPr>
        <w:spacing w:after="0"/>
        <w:jc w:val="center"/>
        <w:rPr>
          <w:rFonts w:ascii="Times New Roman" w:hAnsi="Times New Roman" w:cs="Times New Roman"/>
          <w:sz w:val="44"/>
          <w:szCs w:val="44"/>
          <w:u w:val="single"/>
        </w:rPr>
      </w:pPr>
    </w:p>
    <w:p w:rsidR="007E0690" w:rsidRPr="00C872E8" w:rsidRDefault="007E0690" w:rsidP="007E0690">
      <w:pPr>
        <w:spacing w:after="0"/>
        <w:rPr>
          <w:rFonts w:ascii="Times New Roman" w:hAnsi="Times New Roman" w:cs="Times New Roman"/>
          <w:sz w:val="44"/>
          <w:szCs w:val="44"/>
        </w:rPr>
      </w:pPr>
    </w:p>
    <w:p w:rsidR="007E0690" w:rsidRDefault="007E0690" w:rsidP="007E0690">
      <w:pPr>
        <w:spacing w:after="0"/>
        <w:rPr>
          <w:rFonts w:ascii="Times New Roman" w:hAnsi="Times New Roman" w:cs="Times New Roman"/>
          <w:sz w:val="36"/>
          <w:szCs w:val="36"/>
          <w:u w:val="single"/>
        </w:rPr>
      </w:pPr>
    </w:p>
    <w:p w:rsidR="007E0690" w:rsidRDefault="007E0690" w:rsidP="007E0690">
      <w:pPr>
        <w:spacing w:after="0"/>
        <w:rPr>
          <w:rFonts w:ascii="Times New Roman" w:hAnsi="Times New Roman" w:cs="Times New Roman"/>
          <w:sz w:val="36"/>
          <w:szCs w:val="36"/>
          <w:u w:val="single"/>
        </w:rPr>
      </w:pPr>
      <w:proofErr w:type="spellStart"/>
      <w:r w:rsidRPr="00C872E8">
        <w:rPr>
          <w:rFonts w:ascii="Times New Roman" w:hAnsi="Times New Roman" w:cs="Times New Roman"/>
          <w:sz w:val="36"/>
          <w:szCs w:val="36"/>
        </w:rPr>
        <w:t>Учитель</w:t>
      </w:r>
      <w:r>
        <w:rPr>
          <w:rFonts w:ascii="Times New Roman" w:hAnsi="Times New Roman" w:cs="Times New Roman"/>
          <w:sz w:val="36"/>
          <w:szCs w:val="36"/>
          <w:u w:val="single"/>
        </w:rPr>
        <w:t>Аникина</w:t>
      </w:r>
      <w:proofErr w:type="spellEnd"/>
      <w:r>
        <w:rPr>
          <w:rFonts w:ascii="Times New Roman" w:hAnsi="Times New Roman" w:cs="Times New Roman"/>
          <w:sz w:val="36"/>
          <w:szCs w:val="36"/>
          <w:u w:val="single"/>
        </w:rPr>
        <w:t xml:space="preserve"> Светлана Игоревна</w:t>
      </w:r>
    </w:p>
    <w:p w:rsidR="007E0690" w:rsidRDefault="007E0690" w:rsidP="007E0690">
      <w:pPr>
        <w:spacing w:after="0"/>
        <w:rPr>
          <w:rFonts w:ascii="Times New Roman" w:hAnsi="Times New Roman" w:cs="Times New Roman"/>
          <w:sz w:val="36"/>
          <w:szCs w:val="36"/>
          <w:u w:val="single"/>
        </w:rPr>
      </w:pPr>
      <w:r>
        <w:rPr>
          <w:rFonts w:ascii="Times New Roman" w:hAnsi="Times New Roman" w:cs="Times New Roman"/>
          <w:sz w:val="36"/>
          <w:szCs w:val="36"/>
          <w:u w:val="single"/>
        </w:rPr>
        <w:t>Кол-во часов: 34</w:t>
      </w:r>
    </w:p>
    <w:p w:rsidR="007E0690" w:rsidRDefault="007E0690" w:rsidP="007E0690">
      <w:pPr>
        <w:spacing w:after="0"/>
        <w:rPr>
          <w:rFonts w:ascii="Times New Roman" w:hAnsi="Times New Roman" w:cs="Times New Roman"/>
          <w:sz w:val="36"/>
          <w:szCs w:val="36"/>
          <w:u w:val="single"/>
        </w:rPr>
      </w:pPr>
    </w:p>
    <w:p w:rsidR="007E0690" w:rsidRDefault="007E0690" w:rsidP="007E0690">
      <w:pPr>
        <w:spacing w:after="0"/>
        <w:rPr>
          <w:rFonts w:ascii="Times New Roman" w:hAnsi="Times New Roman" w:cs="Times New Roman"/>
          <w:sz w:val="36"/>
          <w:szCs w:val="36"/>
          <w:u w:val="single"/>
        </w:rPr>
      </w:pPr>
    </w:p>
    <w:p w:rsidR="007E0690" w:rsidRDefault="007E0690" w:rsidP="007E0690">
      <w:pPr>
        <w:spacing w:after="0"/>
        <w:rPr>
          <w:rFonts w:ascii="Times New Roman" w:hAnsi="Times New Roman" w:cs="Times New Roman"/>
          <w:sz w:val="36"/>
          <w:szCs w:val="36"/>
        </w:rPr>
      </w:pPr>
      <w:r w:rsidRPr="00C872E8">
        <w:rPr>
          <w:rFonts w:ascii="Times New Roman" w:hAnsi="Times New Roman" w:cs="Times New Roman"/>
          <w:sz w:val="36"/>
          <w:szCs w:val="36"/>
        </w:rPr>
        <w:t>Программа</w:t>
      </w:r>
      <w:r>
        <w:rPr>
          <w:rFonts w:ascii="Times New Roman" w:hAnsi="Times New Roman" w:cs="Times New Roman"/>
          <w:sz w:val="36"/>
          <w:szCs w:val="36"/>
        </w:rPr>
        <w:t xml:space="preserve"> разработана на основе</w:t>
      </w:r>
    </w:p>
    <w:p w:rsidR="007E0690" w:rsidRPr="0056700E" w:rsidRDefault="007E0690" w:rsidP="007E0690">
      <w:pPr>
        <w:autoSpaceDE w:val="0"/>
        <w:autoSpaceDN w:val="0"/>
        <w:adjustRightInd w:val="0"/>
        <w:spacing w:after="0" w:line="413" w:lineRule="exact"/>
        <w:rPr>
          <w:rFonts w:ascii="Times New Roman" w:eastAsia="Times New Roman" w:hAnsi="Times New Roman" w:cs="Times New Roman"/>
          <w:b/>
          <w:bCs/>
          <w:spacing w:val="-10"/>
          <w:sz w:val="36"/>
          <w:szCs w:val="36"/>
          <w:u w:val="single"/>
        </w:rPr>
      </w:pPr>
      <w:r w:rsidRPr="0056700E">
        <w:rPr>
          <w:rFonts w:ascii="Times New Roman" w:eastAsia="Times New Roman" w:hAnsi="Times New Roman" w:cs="Times New Roman"/>
          <w:bCs/>
          <w:spacing w:val="-10"/>
          <w:sz w:val="36"/>
          <w:szCs w:val="36"/>
          <w:u w:val="single"/>
        </w:rPr>
        <w:t>с  требованиями федерального   государственного образовательного  стандарта</w:t>
      </w:r>
    </w:p>
    <w:p w:rsidR="007E0690" w:rsidRDefault="007E0690" w:rsidP="007E0690">
      <w:pPr>
        <w:spacing w:after="0"/>
        <w:rPr>
          <w:rFonts w:ascii="Times New Roman" w:eastAsia="Calibri" w:hAnsi="Times New Roman" w:cs="Times New Roman"/>
          <w:bCs/>
          <w:spacing w:val="-10"/>
          <w:sz w:val="36"/>
          <w:szCs w:val="36"/>
          <w:u w:val="single"/>
        </w:rPr>
      </w:pPr>
      <w:r w:rsidRPr="0056700E">
        <w:rPr>
          <w:rFonts w:ascii="Times New Roman" w:eastAsia="Calibri" w:hAnsi="Times New Roman" w:cs="Times New Roman"/>
          <w:bCs/>
          <w:spacing w:val="-10"/>
          <w:sz w:val="36"/>
          <w:szCs w:val="36"/>
          <w:u w:val="single"/>
        </w:rPr>
        <w:t>начального общего образования  второго поколения</w:t>
      </w:r>
    </w:p>
    <w:p w:rsidR="007E0690" w:rsidRPr="0056700E" w:rsidRDefault="007E0690" w:rsidP="007E0690">
      <w:pPr>
        <w:spacing w:after="0"/>
        <w:rPr>
          <w:rFonts w:ascii="Times New Roman" w:hAnsi="Times New Roman" w:cs="Times New Roman"/>
          <w:color w:val="000000"/>
          <w:sz w:val="36"/>
          <w:szCs w:val="36"/>
          <w:u w:val="single"/>
          <w:shd w:val="clear" w:color="auto" w:fill="FFFFFF"/>
        </w:rPr>
      </w:pPr>
      <w:r>
        <w:rPr>
          <w:rFonts w:ascii="Times New Roman" w:eastAsia="Calibri" w:hAnsi="Times New Roman" w:cs="Times New Roman"/>
          <w:bCs/>
          <w:spacing w:val="-10"/>
          <w:sz w:val="36"/>
          <w:szCs w:val="36"/>
          <w:u w:val="single"/>
        </w:rPr>
        <w:t xml:space="preserve">по программе Б. М. </w:t>
      </w:r>
      <w:proofErr w:type="spellStart"/>
      <w:r>
        <w:rPr>
          <w:rFonts w:ascii="Times New Roman" w:eastAsia="Calibri" w:hAnsi="Times New Roman" w:cs="Times New Roman"/>
          <w:bCs/>
          <w:spacing w:val="-10"/>
          <w:sz w:val="36"/>
          <w:szCs w:val="36"/>
          <w:u w:val="single"/>
        </w:rPr>
        <w:t>Неменского</w:t>
      </w:r>
      <w:proofErr w:type="spellEnd"/>
      <w:proofErr w:type="gramStart"/>
      <w:r>
        <w:rPr>
          <w:rFonts w:ascii="Times New Roman" w:eastAsia="Calibri" w:hAnsi="Times New Roman" w:cs="Times New Roman"/>
          <w:bCs/>
          <w:spacing w:val="-10"/>
          <w:sz w:val="36"/>
          <w:szCs w:val="36"/>
          <w:u w:val="single"/>
        </w:rPr>
        <w:t xml:space="preserve"> .</w:t>
      </w:r>
      <w:proofErr w:type="gramEnd"/>
    </w:p>
    <w:p w:rsidR="007E0690" w:rsidRDefault="007E0690" w:rsidP="007E0690"/>
    <w:p w:rsidR="007E0690" w:rsidRDefault="007E0690" w:rsidP="007E0690"/>
    <w:p w:rsidR="007E0690" w:rsidRPr="007C1A56" w:rsidRDefault="007E0690" w:rsidP="007E069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C1A56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Пояснительная записка</w:t>
      </w:r>
    </w:p>
    <w:p w:rsidR="007E0690" w:rsidRPr="007C1A56" w:rsidRDefault="007E0690" w:rsidP="007E06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7E0690" w:rsidRPr="007C1A56" w:rsidRDefault="007E0690" w:rsidP="007E06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pacing w:val="-10"/>
        </w:rPr>
      </w:pPr>
      <w:r w:rsidRPr="007C1A56">
        <w:rPr>
          <w:rFonts w:ascii="Times New Roman" w:eastAsia="Times New Roman" w:hAnsi="Times New Roman" w:cs="Times New Roman"/>
          <w:bCs/>
          <w:spacing w:val="-10"/>
        </w:rPr>
        <w:t xml:space="preserve">Рабочая    программа   </w:t>
      </w:r>
      <w:r w:rsidRPr="007C1A56">
        <w:rPr>
          <w:rFonts w:ascii="Times New Roman" w:eastAsia="Times New Roman" w:hAnsi="Times New Roman" w:cs="Times New Roman"/>
          <w:bCs/>
          <w:sz w:val="28"/>
          <w:szCs w:val="28"/>
        </w:rPr>
        <w:t>учебного курса</w:t>
      </w:r>
      <w:proofErr w:type="gramStart"/>
      <w:r w:rsidRPr="007C1A56">
        <w:rPr>
          <w:rFonts w:ascii="Times New Roman" w:eastAsia="Times New Roman" w:hAnsi="Times New Roman" w:cs="Times New Roman"/>
          <w:sz w:val="24"/>
          <w:szCs w:val="24"/>
        </w:rPr>
        <w:t>«И</w:t>
      </w:r>
      <w:proofErr w:type="gramEnd"/>
      <w:r w:rsidRPr="007C1A56">
        <w:rPr>
          <w:rFonts w:ascii="Times New Roman" w:eastAsia="Times New Roman" w:hAnsi="Times New Roman" w:cs="Times New Roman"/>
          <w:sz w:val="24"/>
          <w:szCs w:val="24"/>
        </w:rPr>
        <w:t xml:space="preserve">зобразительное искусство» </w:t>
      </w:r>
      <w:r w:rsidRPr="007C1A56">
        <w:rPr>
          <w:rFonts w:ascii="Times New Roman" w:eastAsia="Times New Roman" w:hAnsi="Times New Roman" w:cs="Times New Roman"/>
          <w:bCs/>
          <w:spacing w:val="-10"/>
        </w:rPr>
        <w:t>для 1-4 классов разработана на основе:</w:t>
      </w:r>
    </w:p>
    <w:p w:rsidR="007E0690" w:rsidRPr="007C1A56" w:rsidRDefault="007E0690" w:rsidP="007E0690">
      <w:pPr>
        <w:numPr>
          <w:ilvl w:val="0"/>
          <w:numId w:val="4"/>
        </w:numPr>
        <w:shd w:val="clear" w:color="auto" w:fill="FFFFFF"/>
        <w:suppressAutoHyphens/>
        <w:spacing w:after="0" w:line="240" w:lineRule="auto"/>
        <w:ind w:left="0"/>
        <w:jc w:val="both"/>
        <w:rPr>
          <w:rFonts w:ascii="Calibri" w:eastAsia="Calibri" w:hAnsi="Calibri" w:cs="Times New Roman"/>
          <w:sz w:val="24"/>
          <w:szCs w:val="24"/>
        </w:rPr>
      </w:pPr>
      <w:r w:rsidRPr="007C1A56">
        <w:rPr>
          <w:rFonts w:ascii="Times New Roman" w:eastAsia="Calibri" w:hAnsi="Times New Roman" w:cs="Times New Roman"/>
          <w:bCs/>
          <w:sz w:val="24"/>
          <w:szCs w:val="24"/>
        </w:rPr>
        <w:t>федерального государственного образовательного стандарта начального общего образования  2009 г.;</w:t>
      </w:r>
    </w:p>
    <w:p w:rsidR="007E0690" w:rsidRPr="007C1A56" w:rsidRDefault="007E0690" w:rsidP="007E0690">
      <w:pPr>
        <w:numPr>
          <w:ilvl w:val="0"/>
          <w:numId w:val="4"/>
        </w:numPr>
        <w:shd w:val="clear" w:color="auto" w:fill="FFFFFF"/>
        <w:suppressAutoHyphens/>
        <w:spacing w:after="0" w:line="240" w:lineRule="auto"/>
        <w:ind w:left="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7C1A56">
        <w:rPr>
          <w:rFonts w:ascii="Times New Roman" w:eastAsia="Calibri" w:hAnsi="Times New Roman" w:cs="Times New Roman"/>
          <w:sz w:val="24"/>
          <w:szCs w:val="24"/>
        </w:rPr>
        <w:t>основе Примерных программ начального образования ФГОС НОО;</w:t>
      </w:r>
    </w:p>
    <w:p w:rsidR="007E0690" w:rsidRPr="007C1A56" w:rsidRDefault="007E0690" w:rsidP="007E0690">
      <w:pPr>
        <w:numPr>
          <w:ilvl w:val="0"/>
          <w:numId w:val="4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sz w:val="24"/>
          <w:szCs w:val="24"/>
        </w:rPr>
        <w:t xml:space="preserve">авторского курса «Изобразительное искусство» для 1-4 классов (под ред. </w:t>
      </w:r>
      <w:proofErr w:type="spellStart"/>
      <w:r w:rsidRPr="007C1A56">
        <w:rPr>
          <w:rFonts w:ascii="Times New Roman" w:eastAsia="Times New Roman" w:hAnsi="Times New Roman" w:cs="Times New Roman"/>
          <w:sz w:val="24"/>
          <w:szCs w:val="24"/>
        </w:rPr>
        <w:t>Неменского</w:t>
      </w:r>
      <w:proofErr w:type="spellEnd"/>
      <w:r w:rsidRPr="007C1A56">
        <w:rPr>
          <w:rFonts w:ascii="Times New Roman" w:eastAsia="Times New Roman" w:hAnsi="Times New Roman" w:cs="Times New Roman"/>
          <w:sz w:val="24"/>
          <w:szCs w:val="24"/>
        </w:rPr>
        <w:t xml:space="preserve"> Б. М.)</w:t>
      </w:r>
    </w:p>
    <w:p w:rsidR="007E0690" w:rsidRPr="007C1A56" w:rsidRDefault="007E0690" w:rsidP="007E0690">
      <w:pPr>
        <w:numPr>
          <w:ilvl w:val="0"/>
          <w:numId w:val="4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sz w:val="24"/>
          <w:szCs w:val="24"/>
        </w:rPr>
        <w:t>Концепции духовно-нравственного развития и воспитания личности гражданина России;</w:t>
      </w:r>
    </w:p>
    <w:p w:rsidR="007E0690" w:rsidRPr="007C1A56" w:rsidRDefault="007E0690" w:rsidP="007E0690">
      <w:pPr>
        <w:numPr>
          <w:ilvl w:val="0"/>
          <w:numId w:val="4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sz w:val="24"/>
          <w:szCs w:val="24"/>
        </w:rPr>
        <w:t>планируемых результатов начального общего образования;</w:t>
      </w:r>
    </w:p>
    <w:p w:rsidR="007E0690" w:rsidRPr="007C1A56" w:rsidRDefault="007E0690" w:rsidP="007E0690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7C1A56">
        <w:rPr>
          <w:rFonts w:ascii="Times New Roman" w:eastAsia="Calibri" w:hAnsi="Times New Roman" w:cs="Times New Roman"/>
          <w:bCs/>
          <w:sz w:val="24"/>
          <w:szCs w:val="24"/>
        </w:rPr>
        <w:t xml:space="preserve"> Федерального перечня учебников, рекомендованных Министерством образования и науки Российской Федерации к использованию в образовательном процессе в общеобразовательных учреждениях на 2014/2015 учебный год. 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7C1A56">
        <w:rPr>
          <w:rFonts w:ascii="Times New Roman" w:eastAsia="Calibri" w:hAnsi="Times New Roman" w:cs="Times New Roman"/>
          <w:bCs/>
          <w:sz w:val="24"/>
          <w:szCs w:val="24"/>
        </w:rPr>
        <w:t xml:space="preserve">Рабочая программа разработана в целях конкретизации содержания образовательного стандарта по данной образовательной области с учётом </w:t>
      </w:r>
      <w:proofErr w:type="spellStart"/>
      <w:r w:rsidRPr="007C1A56">
        <w:rPr>
          <w:rFonts w:ascii="Times New Roman" w:eastAsia="Calibri" w:hAnsi="Times New Roman" w:cs="Times New Roman"/>
          <w:bCs/>
          <w:sz w:val="24"/>
          <w:szCs w:val="24"/>
        </w:rPr>
        <w:t>межпредметных</w:t>
      </w:r>
      <w:proofErr w:type="spellEnd"/>
      <w:r w:rsidRPr="007C1A56">
        <w:rPr>
          <w:rFonts w:ascii="Times New Roman" w:eastAsia="Calibri" w:hAnsi="Times New Roman" w:cs="Times New Roman"/>
          <w:bCs/>
          <w:sz w:val="24"/>
          <w:szCs w:val="24"/>
        </w:rPr>
        <w:t xml:space="preserve"> и </w:t>
      </w:r>
      <w:proofErr w:type="spellStart"/>
      <w:r w:rsidRPr="007C1A56">
        <w:rPr>
          <w:rFonts w:ascii="Times New Roman" w:eastAsia="Calibri" w:hAnsi="Times New Roman" w:cs="Times New Roman"/>
          <w:bCs/>
          <w:sz w:val="24"/>
          <w:szCs w:val="24"/>
        </w:rPr>
        <w:t>внутрипредметных</w:t>
      </w:r>
      <w:proofErr w:type="spellEnd"/>
      <w:r w:rsidRPr="007C1A56">
        <w:rPr>
          <w:rFonts w:ascii="Times New Roman" w:eastAsia="Calibri" w:hAnsi="Times New Roman" w:cs="Times New Roman"/>
          <w:bCs/>
          <w:sz w:val="24"/>
          <w:szCs w:val="24"/>
        </w:rPr>
        <w:t xml:space="preserve"> связей, логики учебного процесса по литературному чтению, возрастных особенностей младших школьников. Логика изложения и содержание программы полностью соответствует требованиям Федерального государственного образовательного стандарта начального общего образования по изобразительному искусству.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7C1A56">
        <w:rPr>
          <w:rFonts w:ascii="Times New Roman" w:eastAsia="Calibri" w:hAnsi="Times New Roman" w:cs="Times New Roman"/>
          <w:sz w:val="24"/>
          <w:szCs w:val="24"/>
        </w:rPr>
        <w:t>Программа адресована обучающимся 1-4  классов  МБОУ СОШ № 1 г. Анива, обучающихся по ФГОС НОО.</w:t>
      </w:r>
      <w:proofErr w:type="gramEnd"/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1A56">
        <w:rPr>
          <w:rFonts w:ascii="Times New Roman" w:eastAsia="Calibri" w:hAnsi="Times New Roman" w:cs="Times New Roman"/>
          <w:sz w:val="24"/>
          <w:szCs w:val="24"/>
        </w:rPr>
        <w:t xml:space="preserve">Согласно годовому календарному графику в 1-м классе 33 учебные недели, во 2-4 классах 34 учебных недели. Календарно-тематическое планирование рассчитано на 33 и 34 </w:t>
      </w:r>
      <w:proofErr w:type="gramStart"/>
      <w:r w:rsidRPr="007C1A56">
        <w:rPr>
          <w:rFonts w:ascii="Times New Roman" w:eastAsia="Calibri" w:hAnsi="Times New Roman" w:cs="Times New Roman"/>
          <w:sz w:val="24"/>
          <w:szCs w:val="24"/>
        </w:rPr>
        <w:t>учебных</w:t>
      </w:r>
      <w:proofErr w:type="gramEnd"/>
      <w:r w:rsidRPr="007C1A56">
        <w:rPr>
          <w:rFonts w:ascii="Times New Roman" w:eastAsia="Calibri" w:hAnsi="Times New Roman" w:cs="Times New Roman"/>
          <w:sz w:val="24"/>
          <w:szCs w:val="24"/>
        </w:rPr>
        <w:t xml:space="preserve"> часа в год согласно годовому календарному графику школы.</w:t>
      </w:r>
    </w:p>
    <w:p w:rsidR="007E0690" w:rsidRPr="007C1A56" w:rsidRDefault="007E0690" w:rsidP="007E069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E0690" w:rsidRPr="007C1A56" w:rsidRDefault="007E0690" w:rsidP="007E069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C1A56">
        <w:rPr>
          <w:rFonts w:ascii="Times New Roman" w:eastAsia="Calibri" w:hAnsi="Times New Roman" w:cs="Times New Roman"/>
          <w:b/>
          <w:sz w:val="24"/>
          <w:szCs w:val="24"/>
          <w:lang w:val="en-US"/>
        </w:rPr>
        <w:t>I</w:t>
      </w:r>
      <w:r w:rsidRPr="007C1A56">
        <w:rPr>
          <w:rFonts w:ascii="Times New Roman" w:eastAsia="Calibri" w:hAnsi="Times New Roman" w:cs="Times New Roman"/>
          <w:b/>
          <w:sz w:val="24"/>
          <w:szCs w:val="24"/>
        </w:rPr>
        <w:t>. Общая характеристика учебного предмета</w:t>
      </w:r>
    </w:p>
    <w:p w:rsidR="007E0690" w:rsidRPr="007C1A56" w:rsidRDefault="007E0690" w:rsidP="007E069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7E0690" w:rsidRPr="007C1A56" w:rsidRDefault="007E0690" w:rsidP="007E0690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1A56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Цель </w:t>
      </w:r>
      <w:r w:rsidRPr="007C1A56">
        <w:rPr>
          <w:rFonts w:ascii="Times New Roman" w:eastAsia="Calibri" w:hAnsi="Times New Roman" w:cs="Times New Roman"/>
          <w:sz w:val="24"/>
          <w:szCs w:val="24"/>
        </w:rPr>
        <w:t xml:space="preserve">учебного предмета «Изобразительное искусство» в общеобразовательной школе — формирование художественной культуры учащихся как неотъемлемой части культуры духовной, т. е. культуры </w:t>
      </w:r>
      <w:proofErr w:type="spellStart"/>
      <w:r w:rsidRPr="007C1A56">
        <w:rPr>
          <w:rFonts w:ascii="Times New Roman" w:eastAsia="Calibri" w:hAnsi="Times New Roman" w:cs="Times New Roman"/>
          <w:sz w:val="24"/>
          <w:szCs w:val="24"/>
        </w:rPr>
        <w:t>мироотношений</w:t>
      </w:r>
      <w:proofErr w:type="spellEnd"/>
      <w:r w:rsidRPr="007C1A56">
        <w:rPr>
          <w:rFonts w:ascii="Times New Roman" w:eastAsia="Calibri" w:hAnsi="Times New Roman" w:cs="Times New Roman"/>
          <w:sz w:val="24"/>
          <w:szCs w:val="24"/>
        </w:rPr>
        <w:t xml:space="preserve">, выработанных поколениями. Эти ценности как высшие ценности человеческой цивилизации, накапливаемые искусством, должны быть средством очеловечения, формирования нравственно-эстетической отзывчивости на </w:t>
      </w:r>
      <w:proofErr w:type="gramStart"/>
      <w:r w:rsidRPr="007C1A56">
        <w:rPr>
          <w:rFonts w:ascii="Times New Roman" w:eastAsia="Calibri" w:hAnsi="Times New Roman" w:cs="Times New Roman"/>
          <w:sz w:val="24"/>
          <w:szCs w:val="24"/>
        </w:rPr>
        <w:t>прекрасное</w:t>
      </w:r>
      <w:proofErr w:type="gramEnd"/>
      <w:r w:rsidRPr="007C1A56">
        <w:rPr>
          <w:rFonts w:ascii="Times New Roman" w:eastAsia="Calibri" w:hAnsi="Times New Roman" w:cs="Times New Roman"/>
          <w:sz w:val="24"/>
          <w:szCs w:val="24"/>
        </w:rPr>
        <w:t xml:space="preserve"> и безобразное в жизни и искусстве, т. е. зоркости души ребенка. </w:t>
      </w:r>
    </w:p>
    <w:p w:rsidR="007E0690" w:rsidRPr="007C1A56" w:rsidRDefault="007E0690" w:rsidP="007E0690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1A56">
        <w:rPr>
          <w:rFonts w:ascii="Times New Roman" w:eastAsia="Calibri" w:hAnsi="Times New Roman" w:cs="Times New Roman"/>
          <w:sz w:val="24"/>
          <w:szCs w:val="24"/>
        </w:rPr>
        <w:t>В основу программы положены идеи и положения Федерального государственного образовательного стандарта начального общего образования и Концепции духовно-нравственного развития и воспитания личности гражданина России.</w:t>
      </w:r>
    </w:p>
    <w:p w:rsidR="007E0690" w:rsidRPr="007C1A56" w:rsidRDefault="007E0690" w:rsidP="007E0690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7C1A56">
        <w:rPr>
          <w:rFonts w:ascii="Times New Roman" w:eastAsia="Calibri" w:hAnsi="Times New Roman" w:cs="Times New Roman"/>
          <w:sz w:val="24"/>
          <w:szCs w:val="24"/>
        </w:rPr>
        <w:t xml:space="preserve">Курс разработан как </w:t>
      </w:r>
      <w:r w:rsidRPr="007C1A56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целостная система введения в художественную культуру </w:t>
      </w:r>
      <w:r w:rsidRPr="007C1A56">
        <w:rPr>
          <w:rFonts w:ascii="Times New Roman" w:eastAsia="Calibri" w:hAnsi="Times New Roman" w:cs="Times New Roman"/>
          <w:sz w:val="24"/>
          <w:szCs w:val="24"/>
        </w:rPr>
        <w:t>и включает в себя на единой основе изучение всех основных видов пространственных (пластических) искусств: изобразительных — живопись, графика, скульптура; конструктивных — архитектура, дизайн; различных видов декоративно-прикладного искусства, народного искусства  —   традиционного крестьянского и народных промыслов, а также постижение роли   художника    в синтетических (экранных) искусствах — искусстве книги, театре, кино и т.д.</w:t>
      </w:r>
      <w:proofErr w:type="gramEnd"/>
      <w:r w:rsidRPr="007C1A56">
        <w:rPr>
          <w:rFonts w:ascii="Times New Roman" w:eastAsia="Calibri" w:hAnsi="Times New Roman" w:cs="Times New Roman"/>
          <w:sz w:val="24"/>
          <w:szCs w:val="24"/>
        </w:rPr>
        <w:t xml:space="preserve"> Они изучаются в контексте взаимодействия с другими искусствами, а также в контексте конкретных связей с жизнью общества и человека. </w:t>
      </w:r>
    </w:p>
    <w:p w:rsidR="007E0690" w:rsidRPr="007C1A56" w:rsidRDefault="007E0690" w:rsidP="007E0690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1A56">
        <w:rPr>
          <w:rFonts w:ascii="Times New Roman" w:eastAsia="Calibri" w:hAnsi="Times New Roman" w:cs="Times New Roman"/>
          <w:sz w:val="24"/>
          <w:szCs w:val="24"/>
        </w:rPr>
        <w:t xml:space="preserve">Систематизирующим методом является </w:t>
      </w:r>
      <w:r w:rsidRPr="007C1A56">
        <w:rPr>
          <w:rFonts w:ascii="Times New Roman" w:eastAsia="Calibri" w:hAnsi="Times New Roman" w:cs="Times New Roman"/>
          <w:b/>
          <w:iCs/>
          <w:sz w:val="24"/>
          <w:szCs w:val="24"/>
        </w:rPr>
        <w:t xml:space="preserve">выделение трех основных видов художественной </w:t>
      </w:r>
      <w:proofErr w:type="spellStart"/>
      <w:r w:rsidRPr="007C1A56">
        <w:rPr>
          <w:rFonts w:ascii="Times New Roman" w:eastAsia="Calibri" w:hAnsi="Times New Roman" w:cs="Times New Roman"/>
          <w:b/>
          <w:iCs/>
          <w:sz w:val="24"/>
          <w:szCs w:val="24"/>
        </w:rPr>
        <w:t>деятельности</w:t>
      </w:r>
      <w:r w:rsidRPr="007C1A56">
        <w:rPr>
          <w:rFonts w:ascii="Times New Roman" w:eastAsia="Calibri" w:hAnsi="Times New Roman" w:cs="Times New Roman"/>
          <w:sz w:val="24"/>
          <w:szCs w:val="24"/>
        </w:rPr>
        <w:t>для</w:t>
      </w:r>
      <w:proofErr w:type="spellEnd"/>
      <w:r w:rsidRPr="007C1A56">
        <w:rPr>
          <w:rFonts w:ascii="Times New Roman" w:eastAsia="Calibri" w:hAnsi="Times New Roman" w:cs="Times New Roman"/>
          <w:sz w:val="24"/>
          <w:szCs w:val="24"/>
        </w:rPr>
        <w:t xml:space="preserve"> визуальных про</w:t>
      </w:r>
      <w:r w:rsidRPr="007C1A56">
        <w:rPr>
          <w:rFonts w:ascii="Times New Roman" w:eastAsia="Calibri" w:hAnsi="Times New Roman" w:cs="Times New Roman"/>
          <w:sz w:val="24"/>
          <w:szCs w:val="24"/>
        </w:rPr>
        <w:softHyphen/>
        <w:t xml:space="preserve">странственных искусств: </w:t>
      </w:r>
    </w:p>
    <w:p w:rsidR="007E0690" w:rsidRPr="007C1A56" w:rsidRDefault="007E0690" w:rsidP="007E0690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1A56">
        <w:rPr>
          <w:rFonts w:ascii="Times New Roman" w:eastAsia="Calibri" w:hAnsi="Times New Roman" w:cs="Times New Roman"/>
          <w:sz w:val="24"/>
          <w:szCs w:val="24"/>
        </w:rPr>
        <w:t xml:space="preserve">—  </w:t>
      </w:r>
      <w:r w:rsidRPr="007C1A56">
        <w:rPr>
          <w:rFonts w:ascii="Times New Roman" w:eastAsia="Calibri" w:hAnsi="Times New Roman" w:cs="Times New Roman"/>
          <w:i/>
          <w:iCs/>
          <w:sz w:val="24"/>
          <w:szCs w:val="24"/>
        </w:rPr>
        <w:t>изобразительная художественная деятельность;</w:t>
      </w:r>
    </w:p>
    <w:p w:rsidR="007E0690" w:rsidRPr="007C1A56" w:rsidRDefault="007E0690" w:rsidP="007E0690">
      <w:pPr>
        <w:shd w:val="clear" w:color="auto" w:fill="FFFFFF"/>
        <w:tabs>
          <w:tab w:val="left" w:pos="648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7C1A56">
        <w:rPr>
          <w:rFonts w:ascii="Times New Roman" w:eastAsia="Calibri" w:hAnsi="Times New Roman" w:cs="Times New Roman"/>
          <w:i/>
          <w:iCs/>
          <w:sz w:val="24"/>
          <w:szCs w:val="24"/>
        </w:rPr>
        <w:t>—  декоративная художественная деятельность;</w:t>
      </w:r>
    </w:p>
    <w:p w:rsidR="007E0690" w:rsidRPr="007C1A56" w:rsidRDefault="007E0690" w:rsidP="007E0690">
      <w:pPr>
        <w:shd w:val="clear" w:color="auto" w:fill="FFFFFF"/>
        <w:tabs>
          <w:tab w:val="left" w:pos="648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7C1A56">
        <w:rPr>
          <w:rFonts w:ascii="Times New Roman" w:eastAsia="Calibri" w:hAnsi="Times New Roman" w:cs="Times New Roman"/>
          <w:i/>
          <w:iCs/>
          <w:sz w:val="24"/>
          <w:szCs w:val="24"/>
        </w:rPr>
        <w:t>—  конструктивная художественная деятельность.</w:t>
      </w:r>
    </w:p>
    <w:p w:rsidR="007E0690" w:rsidRPr="007C1A56" w:rsidRDefault="007E0690" w:rsidP="007E0690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1A56">
        <w:rPr>
          <w:rFonts w:ascii="Times New Roman" w:eastAsia="Calibri" w:hAnsi="Times New Roman" w:cs="Times New Roman"/>
          <w:sz w:val="24"/>
          <w:szCs w:val="24"/>
        </w:rPr>
        <w:lastRenderedPageBreak/>
        <w:t>Три способа художественного освоения действительности — изобразительный, декоративный и конструктивный — в начальной школе выступают для детей в качестве хорошо им понятных, интересных и доступных видов художественной деятельности: изображение, украшение, постройка. Постоянное практическое участие школьников в этих трех видах деятельности позволяет систематически приобщать их к миру искусства.</w:t>
      </w:r>
    </w:p>
    <w:p w:rsidR="007E0690" w:rsidRPr="007C1A56" w:rsidRDefault="007E0690" w:rsidP="007E0690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1A56">
        <w:rPr>
          <w:rFonts w:ascii="Times New Roman" w:eastAsia="Calibri" w:hAnsi="Times New Roman" w:cs="Times New Roman"/>
          <w:sz w:val="24"/>
          <w:szCs w:val="24"/>
        </w:rPr>
        <w:t xml:space="preserve">Эти три вида художественной деятельности и являются основанием для деления визуально-пространственных искусств на виды: изобразительные искусства, конструктивные искусства, декоративно-прикладные искусства. Одновременно каждый из трех видов деятельности присутствует при создании любого произведения искусства и поэтому является основой для интеграции всего многообразия видов искусства в единую систему, членимую не по принципу перечисления видов искусства, а по принципу выделения того и иного вида художественной деятельности. Выделение принципа художественной деятельности акцентирует внимание не только на произведении искусства, но и на </w:t>
      </w:r>
      <w:r w:rsidRPr="007C1A56">
        <w:rPr>
          <w:rFonts w:ascii="Times New Roman" w:eastAsia="Calibri" w:hAnsi="Times New Roman" w:cs="Times New Roman"/>
          <w:i/>
          <w:iCs/>
          <w:sz w:val="24"/>
          <w:szCs w:val="24"/>
        </w:rPr>
        <w:t>деятельности человека, на выявлении его связей с искусством в процессе ежедневной жизни.</w:t>
      </w:r>
    </w:p>
    <w:p w:rsidR="007E0690" w:rsidRPr="007C1A56" w:rsidRDefault="007E0690" w:rsidP="007E0690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1A56">
        <w:rPr>
          <w:rFonts w:ascii="Times New Roman" w:eastAsia="Calibri" w:hAnsi="Times New Roman" w:cs="Times New Roman"/>
          <w:sz w:val="24"/>
          <w:szCs w:val="24"/>
        </w:rPr>
        <w:t>Тематическая цельность и последовательность развития курса помогают обеспечить прозрачные эмоциональные контакты с искусством на каждом этапе обучения. Ребенок поднимается год за годом, урок за уроком по ступенькам познания личных связей со всем миром художественно-эмоциональной культуры.</w:t>
      </w:r>
    </w:p>
    <w:p w:rsidR="007E0690" w:rsidRPr="007C1A56" w:rsidRDefault="007E0690" w:rsidP="007E0690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1A56">
        <w:rPr>
          <w:rFonts w:ascii="Times New Roman" w:eastAsia="Calibri" w:hAnsi="Times New Roman" w:cs="Times New Roman"/>
          <w:sz w:val="24"/>
          <w:szCs w:val="24"/>
        </w:rPr>
        <w:t>Предмет «Изобразительное искусство» предполагает сотворчество учителя и ученика; диалогичность; четкость поставленных задач и вариативность их решения; освоение традиций художественной культуры и импровизационный поиск личностно значимых смыслов.</w:t>
      </w:r>
    </w:p>
    <w:p w:rsidR="007E0690" w:rsidRPr="007C1A56" w:rsidRDefault="007E0690" w:rsidP="007E0690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1A56">
        <w:rPr>
          <w:rFonts w:ascii="Times New Roman" w:eastAsia="Calibri" w:hAnsi="Times New Roman" w:cs="Times New Roman"/>
          <w:sz w:val="24"/>
          <w:szCs w:val="24"/>
        </w:rPr>
        <w:t xml:space="preserve">Основные </w:t>
      </w:r>
      <w:r w:rsidRPr="007C1A56">
        <w:rPr>
          <w:rFonts w:ascii="Times New Roman" w:eastAsia="Calibri" w:hAnsi="Times New Roman" w:cs="Times New Roman"/>
          <w:b/>
          <w:sz w:val="24"/>
          <w:szCs w:val="24"/>
        </w:rPr>
        <w:t>виды учебной деятельности</w:t>
      </w:r>
      <w:r w:rsidRPr="007C1A56">
        <w:rPr>
          <w:rFonts w:ascii="Times New Roman" w:eastAsia="Calibri" w:hAnsi="Times New Roman" w:cs="Times New Roman"/>
          <w:sz w:val="24"/>
          <w:szCs w:val="24"/>
        </w:rPr>
        <w:t xml:space="preserve"> — практическая художественно-творческая деятельность ученика и восприятие красоты окружающего мира и произведений искусства.</w:t>
      </w:r>
    </w:p>
    <w:p w:rsidR="007E0690" w:rsidRPr="007C1A56" w:rsidRDefault="007E0690" w:rsidP="007E0690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1A56">
        <w:rPr>
          <w:rFonts w:ascii="Times New Roman" w:eastAsia="Calibri" w:hAnsi="Times New Roman" w:cs="Times New Roman"/>
          <w:b/>
          <w:sz w:val="24"/>
          <w:szCs w:val="24"/>
        </w:rPr>
        <w:t>Практическая художественно-творческая деятельность</w:t>
      </w:r>
      <w:r w:rsidRPr="007C1A56">
        <w:rPr>
          <w:rFonts w:ascii="Times New Roman" w:eastAsia="Calibri" w:hAnsi="Times New Roman" w:cs="Times New Roman"/>
          <w:sz w:val="24"/>
          <w:szCs w:val="24"/>
        </w:rPr>
        <w:t xml:space="preserve"> (ребенок выступает в роли художника) и </w:t>
      </w:r>
      <w:r w:rsidRPr="007C1A56">
        <w:rPr>
          <w:rFonts w:ascii="Times New Roman" w:eastAsia="Calibri" w:hAnsi="Times New Roman" w:cs="Times New Roman"/>
          <w:b/>
          <w:sz w:val="24"/>
          <w:szCs w:val="24"/>
        </w:rPr>
        <w:t>деятельность по восприятию искусства</w:t>
      </w:r>
      <w:r w:rsidRPr="007C1A56">
        <w:rPr>
          <w:rFonts w:ascii="Times New Roman" w:eastAsia="Calibri" w:hAnsi="Times New Roman" w:cs="Times New Roman"/>
          <w:sz w:val="24"/>
          <w:szCs w:val="24"/>
        </w:rPr>
        <w:t xml:space="preserve"> (ребенок выступает в роли зрителя, осваивая опыт художественной культуры) имеют творческий характер. </w:t>
      </w:r>
      <w:proofErr w:type="gramStart"/>
      <w:r w:rsidRPr="007C1A56">
        <w:rPr>
          <w:rFonts w:ascii="Times New Roman" w:eastAsia="Calibri" w:hAnsi="Times New Roman" w:cs="Times New Roman"/>
          <w:sz w:val="24"/>
          <w:szCs w:val="24"/>
        </w:rPr>
        <w:t>Учащиеся осваивают различные художественные материалы (гуашь и акварель, карандаши, мелки, уголь, пастель, пластилин, глина, различные виды бумаги, ткани, природные материалы), инструменты (кисти, стеки, ножницы и т. д.), а также художественные техники (аппликация, коллаж, монотипия, лепка, бумажная пластика и др.).</w:t>
      </w:r>
      <w:proofErr w:type="gramEnd"/>
    </w:p>
    <w:p w:rsidR="007E0690" w:rsidRPr="007C1A56" w:rsidRDefault="007E0690" w:rsidP="007E0690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1A56">
        <w:rPr>
          <w:rFonts w:ascii="Times New Roman" w:eastAsia="Calibri" w:hAnsi="Times New Roman" w:cs="Times New Roman"/>
          <w:sz w:val="24"/>
          <w:szCs w:val="24"/>
        </w:rPr>
        <w:t xml:space="preserve">Одна из задач — </w:t>
      </w:r>
      <w:r w:rsidRPr="007C1A56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постоянная смена художественных материалов, </w:t>
      </w:r>
      <w:r w:rsidRPr="007C1A56">
        <w:rPr>
          <w:rFonts w:ascii="Times New Roman" w:eastAsia="Calibri" w:hAnsi="Times New Roman" w:cs="Times New Roman"/>
          <w:sz w:val="24"/>
          <w:szCs w:val="24"/>
        </w:rPr>
        <w:t xml:space="preserve">овладение их выразительными возможностями. </w:t>
      </w:r>
      <w:r w:rsidRPr="007C1A56">
        <w:rPr>
          <w:rFonts w:ascii="Times New Roman" w:eastAsia="Calibri" w:hAnsi="Times New Roman" w:cs="Times New Roman"/>
          <w:b/>
          <w:sz w:val="24"/>
          <w:szCs w:val="24"/>
        </w:rPr>
        <w:t>Многообразие видов деятельности</w:t>
      </w:r>
      <w:r w:rsidRPr="007C1A56">
        <w:rPr>
          <w:rFonts w:ascii="Times New Roman" w:eastAsia="Calibri" w:hAnsi="Times New Roman" w:cs="Times New Roman"/>
          <w:sz w:val="24"/>
          <w:szCs w:val="24"/>
        </w:rPr>
        <w:t xml:space="preserve"> стимулирует интерес учеников к предмету, изучению искусства и является необходимым условием формирования личности каждого.</w:t>
      </w:r>
    </w:p>
    <w:p w:rsidR="007E0690" w:rsidRPr="007C1A56" w:rsidRDefault="007E0690" w:rsidP="007E0690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1A56">
        <w:rPr>
          <w:rFonts w:ascii="Times New Roman" w:eastAsia="Calibri" w:hAnsi="Times New Roman" w:cs="Times New Roman"/>
          <w:b/>
          <w:sz w:val="24"/>
          <w:szCs w:val="24"/>
        </w:rPr>
        <w:t>Восприятие произведений искусства</w:t>
      </w:r>
      <w:r w:rsidRPr="007C1A56">
        <w:rPr>
          <w:rFonts w:ascii="Times New Roman" w:eastAsia="Calibri" w:hAnsi="Times New Roman" w:cs="Times New Roman"/>
          <w:sz w:val="24"/>
          <w:szCs w:val="24"/>
        </w:rPr>
        <w:t xml:space="preserve"> предполагает развитие специальных навыков, развитие чувств, а также овладение образным языком искусства. Только в единстве восприятия произведений искусства и собственной творческой практической работы происходит формирование образного художественного мышления детей. </w:t>
      </w:r>
    </w:p>
    <w:p w:rsidR="007E0690" w:rsidRPr="007C1A56" w:rsidRDefault="007E0690" w:rsidP="007E0690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1A56">
        <w:rPr>
          <w:rFonts w:ascii="Times New Roman" w:eastAsia="Calibri" w:hAnsi="Times New Roman" w:cs="Times New Roman"/>
          <w:sz w:val="24"/>
          <w:szCs w:val="24"/>
        </w:rPr>
        <w:t>Особым видом деятельности учащихся является выполнение творческих проектов и презентаций. Для этого необходима работа со словарями, поиск разнообразной художественной информации в Интернете.</w:t>
      </w:r>
    </w:p>
    <w:p w:rsidR="007E0690" w:rsidRPr="007C1A56" w:rsidRDefault="007E0690" w:rsidP="007E0690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1A56">
        <w:rPr>
          <w:rFonts w:ascii="Times New Roman" w:eastAsia="Calibri" w:hAnsi="Times New Roman" w:cs="Times New Roman"/>
          <w:b/>
          <w:sz w:val="24"/>
          <w:szCs w:val="24"/>
        </w:rPr>
        <w:t>Развитие художественно-образного мышления</w:t>
      </w:r>
      <w:r w:rsidRPr="007C1A56">
        <w:rPr>
          <w:rFonts w:ascii="Times New Roman" w:eastAsia="Calibri" w:hAnsi="Times New Roman" w:cs="Times New Roman"/>
          <w:sz w:val="24"/>
          <w:szCs w:val="24"/>
        </w:rPr>
        <w:t xml:space="preserve"> учащихся строится на единстве двух его основ:</w:t>
      </w:r>
      <w:r w:rsidRPr="007C1A56">
        <w:rPr>
          <w:rFonts w:ascii="Times New Roman" w:eastAsia="Calibri" w:hAnsi="Times New Roman" w:cs="Times New Roman"/>
          <w:i/>
          <w:sz w:val="24"/>
          <w:szCs w:val="24"/>
        </w:rPr>
        <w:t xml:space="preserve"> развитие наблюдательности</w:t>
      </w:r>
      <w:r w:rsidRPr="007C1A56">
        <w:rPr>
          <w:rFonts w:ascii="Times New Roman" w:eastAsia="Calibri" w:hAnsi="Times New Roman" w:cs="Times New Roman"/>
          <w:sz w:val="24"/>
          <w:szCs w:val="24"/>
        </w:rPr>
        <w:t xml:space="preserve">, т.е. умения вглядываться в явления жизни, и </w:t>
      </w:r>
      <w:r w:rsidRPr="007C1A56">
        <w:rPr>
          <w:rFonts w:ascii="Times New Roman" w:eastAsia="Calibri" w:hAnsi="Times New Roman" w:cs="Times New Roman"/>
          <w:i/>
          <w:sz w:val="24"/>
          <w:szCs w:val="24"/>
        </w:rPr>
        <w:t>развитие фантазии</w:t>
      </w:r>
      <w:r w:rsidRPr="007C1A56">
        <w:rPr>
          <w:rFonts w:ascii="Times New Roman" w:eastAsia="Calibri" w:hAnsi="Times New Roman" w:cs="Times New Roman"/>
          <w:sz w:val="24"/>
          <w:szCs w:val="24"/>
        </w:rPr>
        <w:t>, т. е. способности на основе развитой наблюдательности строить художественный образ, выражая свое отношение к реальности.</w:t>
      </w:r>
    </w:p>
    <w:p w:rsidR="007E0690" w:rsidRPr="007C1A56" w:rsidRDefault="007E0690" w:rsidP="007E0690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1A56">
        <w:rPr>
          <w:rFonts w:ascii="Times New Roman" w:eastAsia="Calibri" w:hAnsi="Times New Roman" w:cs="Times New Roman"/>
          <w:sz w:val="24"/>
          <w:szCs w:val="24"/>
        </w:rPr>
        <w:t xml:space="preserve">Наблюдение и переживание окружающей реальности, а также способность к осознанию своих собственных переживаний, своего внутреннего мира являются важными условиями освоения детьми материала курса. Конечная </w:t>
      </w:r>
      <w:r w:rsidRPr="007C1A56">
        <w:rPr>
          <w:rFonts w:ascii="Times New Roman" w:eastAsia="Calibri" w:hAnsi="Times New Roman" w:cs="Times New Roman"/>
          <w:b/>
          <w:sz w:val="24"/>
          <w:szCs w:val="24"/>
        </w:rPr>
        <w:t>цель</w:t>
      </w:r>
      <w:r w:rsidRPr="007C1A56">
        <w:rPr>
          <w:rFonts w:ascii="Times New Roman" w:eastAsia="Calibri" w:hAnsi="Times New Roman" w:cs="Times New Roman"/>
          <w:sz w:val="24"/>
          <w:szCs w:val="24"/>
        </w:rPr>
        <w:t xml:space="preserve"> — </w:t>
      </w:r>
      <w:r w:rsidRPr="007C1A56">
        <w:rPr>
          <w:rFonts w:ascii="Times New Roman" w:eastAsia="Calibri" w:hAnsi="Times New Roman" w:cs="Times New Roman"/>
          <w:b/>
          <w:sz w:val="24"/>
          <w:szCs w:val="24"/>
        </w:rPr>
        <w:t>духовное развитие личности,</w:t>
      </w:r>
      <w:r w:rsidRPr="007C1A56">
        <w:rPr>
          <w:rFonts w:ascii="Times New Roman" w:eastAsia="Calibri" w:hAnsi="Times New Roman" w:cs="Times New Roman"/>
          <w:sz w:val="24"/>
          <w:szCs w:val="24"/>
        </w:rPr>
        <w:t xml:space="preserve"> т. е. </w:t>
      </w:r>
      <w:r w:rsidRPr="007C1A56">
        <w:rPr>
          <w:rFonts w:ascii="Times New Roman" w:eastAsia="Calibri" w:hAnsi="Times New Roman" w:cs="Times New Roman"/>
          <w:sz w:val="24"/>
          <w:szCs w:val="24"/>
        </w:rPr>
        <w:lastRenderedPageBreak/>
        <w:t>формирование у ребенка способности самостоятельного видения мира, размышления о нем, выражения своего отношения на основе освоения опыта художественной культуры.</w:t>
      </w:r>
    </w:p>
    <w:p w:rsidR="007E0690" w:rsidRPr="007C1A56" w:rsidRDefault="007E0690" w:rsidP="007E0690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1A56">
        <w:rPr>
          <w:rFonts w:ascii="Times New Roman" w:eastAsia="Calibri" w:hAnsi="Times New Roman" w:cs="Times New Roman"/>
          <w:sz w:val="24"/>
          <w:szCs w:val="24"/>
        </w:rPr>
        <w:t xml:space="preserve">Восприятие произведений искусства и практические творческие задания, подчиненные общей задаче, создают условия для глубокого осознания и переживания каждой предложенной темы. Этому способствуют также соответствующая музыка и поэзия, </w:t>
      </w:r>
      <w:proofErr w:type="gramStart"/>
      <w:r w:rsidRPr="007C1A56">
        <w:rPr>
          <w:rFonts w:ascii="Times New Roman" w:eastAsia="Calibri" w:hAnsi="Times New Roman" w:cs="Times New Roman"/>
          <w:sz w:val="24"/>
          <w:szCs w:val="24"/>
        </w:rPr>
        <w:t>помогающие</w:t>
      </w:r>
      <w:proofErr w:type="gramEnd"/>
      <w:r w:rsidRPr="007C1A56">
        <w:rPr>
          <w:rFonts w:ascii="Times New Roman" w:eastAsia="Calibri" w:hAnsi="Times New Roman" w:cs="Times New Roman"/>
          <w:sz w:val="24"/>
          <w:szCs w:val="24"/>
        </w:rPr>
        <w:t xml:space="preserve"> детям на уроке воспринимать и создавать заданный образ.</w:t>
      </w:r>
    </w:p>
    <w:p w:rsidR="007E0690" w:rsidRPr="007C1A56" w:rsidRDefault="007E0690" w:rsidP="007E0690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C1A56">
        <w:rPr>
          <w:rFonts w:ascii="Times New Roman" w:eastAsia="Calibri" w:hAnsi="Times New Roman" w:cs="Times New Roman"/>
          <w:sz w:val="24"/>
          <w:szCs w:val="24"/>
        </w:rPr>
        <w:t xml:space="preserve">Программа «Изобразительное искусство» предусматривает </w:t>
      </w:r>
      <w:r w:rsidRPr="007C1A56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чередование уроков </w:t>
      </w:r>
      <w:proofErr w:type="spellStart"/>
      <w:r w:rsidRPr="007C1A56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>индивидуальногопрактического</w:t>
      </w:r>
      <w:proofErr w:type="spellEnd"/>
      <w:r w:rsidRPr="007C1A56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 xml:space="preserve"> творчества </w:t>
      </w:r>
      <w:r w:rsidRPr="007C1A56">
        <w:rPr>
          <w:rFonts w:ascii="Times New Roman" w:eastAsia="Calibri" w:hAnsi="Times New Roman" w:cs="Times New Roman"/>
          <w:b/>
          <w:sz w:val="24"/>
          <w:szCs w:val="24"/>
        </w:rPr>
        <w:t xml:space="preserve">учащихся </w:t>
      </w:r>
      <w:r w:rsidRPr="007C1A56">
        <w:rPr>
          <w:rFonts w:ascii="Times New Roman" w:eastAsia="Calibri" w:hAnsi="Times New Roman" w:cs="Times New Roman"/>
          <w:sz w:val="24"/>
          <w:szCs w:val="24"/>
        </w:rPr>
        <w:t xml:space="preserve">и </w:t>
      </w:r>
      <w:r w:rsidRPr="007C1A56">
        <w:rPr>
          <w:rFonts w:ascii="Times New Roman" w:eastAsia="Calibri" w:hAnsi="Times New Roman" w:cs="Times New Roman"/>
          <w:bCs/>
          <w:iCs/>
          <w:sz w:val="24"/>
          <w:szCs w:val="24"/>
        </w:rPr>
        <w:t>уроков</w:t>
      </w:r>
      <w:r w:rsidRPr="007C1A56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 xml:space="preserve"> коллективной творческой деятельности.</w:t>
      </w:r>
    </w:p>
    <w:p w:rsidR="007E0690" w:rsidRPr="007C1A56" w:rsidRDefault="007E0690" w:rsidP="007E0690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1A56">
        <w:rPr>
          <w:rFonts w:ascii="Times New Roman" w:eastAsia="Calibri" w:hAnsi="Times New Roman" w:cs="Times New Roman"/>
          <w:sz w:val="24"/>
          <w:szCs w:val="24"/>
        </w:rPr>
        <w:t xml:space="preserve">Коллективные формы работы могут быть разными: работа по группам; индивидуально-коллективная работ, когда каждый выполняет свою часть для общего панно или постройки. Совместная творческая деятельность учит детей договариваться, ставить и решать общие задачи, понимать друг друга, с уважением и интересом относиться к работе товарища, а общий положительный результат дает стимул для дальнейшего творчества и уверенность </w:t>
      </w:r>
      <w:r w:rsidRPr="007C1A56">
        <w:rPr>
          <w:rFonts w:ascii="Times New Roman" w:eastAsia="Calibri" w:hAnsi="Times New Roman" w:cs="Times New Roman"/>
          <w:bCs/>
          <w:sz w:val="24"/>
          <w:szCs w:val="24"/>
        </w:rPr>
        <w:t xml:space="preserve">в </w:t>
      </w:r>
      <w:r w:rsidRPr="007C1A56">
        <w:rPr>
          <w:rFonts w:ascii="Times New Roman" w:eastAsia="Calibri" w:hAnsi="Times New Roman" w:cs="Times New Roman"/>
          <w:sz w:val="24"/>
          <w:szCs w:val="24"/>
        </w:rPr>
        <w:t>своих силах. Чаще всего такая работа — это подведение итога какой-то большой темы и возможность более полного и многогранного ее раскрытия, когда усилия каждого, сложенные вместе, дают яркую и целостную картину.</w:t>
      </w:r>
    </w:p>
    <w:p w:rsidR="007E0690" w:rsidRPr="007C1A56" w:rsidRDefault="007E0690" w:rsidP="007E0690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7C1A56">
        <w:rPr>
          <w:rFonts w:ascii="Times New Roman" w:eastAsia="Calibri" w:hAnsi="Times New Roman" w:cs="Times New Roman"/>
          <w:sz w:val="24"/>
          <w:szCs w:val="24"/>
        </w:rPr>
        <w:t>Художественная деятельность школьников на уроках находит разнообразные формы выражения: изображение на плоскости и в объеме (с натуры, по памяти, по представлению); декоративная и конструктивная работа; восприятие явлений действительности и произведений искусства; обсуждение работ товарищей, результатов коллективного творчества и индивидуальной работы на уроках; изучение художественного наследия; подбор иллюстративного материала к изучаемым темам;</w:t>
      </w:r>
      <w:proofErr w:type="gramEnd"/>
      <w:r w:rsidRPr="007C1A56">
        <w:rPr>
          <w:rFonts w:ascii="Times New Roman" w:eastAsia="Calibri" w:hAnsi="Times New Roman" w:cs="Times New Roman"/>
          <w:sz w:val="24"/>
          <w:szCs w:val="24"/>
        </w:rPr>
        <w:t xml:space="preserve"> прослушивание музыкальных и литературных произведений (народных, классических, современных).</w:t>
      </w:r>
    </w:p>
    <w:p w:rsidR="007E0690" w:rsidRPr="007C1A56" w:rsidRDefault="007E0690" w:rsidP="007E0690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1A56">
        <w:rPr>
          <w:rFonts w:ascii="Times New Roman" w:eastAsia="Calibri" w:hAnsi="Times New Roman" w:cs="Times New Roman"/>
          <w:sz w:val="24"/>
          <w:szCs w:val="24"/>
        </w:rPr>
        <w:t xml:space="preserve">Художественные знания, умения и навыки являются основным средством приобщения к художественной культуре. </w:t>
      </w:r>
      <w:proofErr w:type="gramStart"/>
      <w:r w:rsidRPr="007C1A56">
        <w:rPr>
          <w:rFonts w:ascii="Times New Roman" w:eastAsia="Calibri" w:hAnsi="Times New Roman" w:cs="Times New Roman"/>
          <w:sz w:val="24"/>
          <w:szCs w:val="24"/>
        </w:rPr>
        <w:t xml:space="preserve">Средства художественной выразительности — форма, пропорции, пространство, </w:t>
      </w:r>
      <w:proofErr w:type="spellStart"/>
      <w:r w:rsidRPr="007C1A56">
        <w:rPr>
          <w:rFonts w:ascii="Times New Roman" w:eastAsia="Calibri" w:hAnsi="Times New Roman" w:cs="Times New Roman"/>
          <w:sz w:val="24"/>
          <w:szCs w:val="24"/>
        </w:rPr>
        <w:t>светотональность</w:t>
      </w:r>
      <w:proofErr w:type="spellEnd"/>
      <w:r w:rsidRPr="007C1A56">
        <w:rPr>
          <w:rFonts w:ascii="Times New Roman" w:eastAsia="Calibri" w:hAnsi="Times New Roman" w:cs="Times New Roman"/>
          <w:sz w:val="24"/>
          <w:szCs w:val="24"/>
        </w:rPr>
        <w:t>, цвет, линия, объем, фактура материала, ритм, композиция — осваиваются учащимися на всем протяжении обучения.</w:t>
      </w:r>
      <w:proofErr w:type="gramEnd"/>
    </w:p>
    <w:p w:rsidR="007E0690" w:rsidRPr="007C1A56" w:rsidRDefault="007E0690" w:rsidP="007E0690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1A56">
        <w:rPr>
          <w:rFonts w:ascii="Times New Roman" w:eastAsia="Calibri" w:hAnsi="Times New Roman" w:cs="Times New Roman"/>
          <w:sz w:val="24"/>
          <w:szCs w:val="24"/>
        </w:rPr>
        <w:t xml:space="preserve">На уроках вводится игровая драматургия по изучаемой теме, прослеживаются связи с музыкой, литературой, историей, трудом. </w:t>
      </w:r>
    </w:p>
    <w:p w:rsidR="007E0690" w:rsidRPr="007C1A56" w:rsidRDefault="007E0690" w:rsidP="007E0690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1A56">
        <w:rPr>
          <w:rFonts w:ascii="Times New Roman" w:eastAsia="Calibri" w:hAnsi="Times New Roman" w:cs="Times New Roman"/>
          <w:sz w:val="24"/>
          <w:szCs w:val="24"/>
        </w:rPr>
        <w:t>Систематическое освоение художественного наследия помогает осознавать искусство как духовную летопись человечества, как выражение отношения человека к природе, обществу, поиску истины. На протяжении всего курса обучения школьники знакомятся с выдающимися произведениями архитектуры, скульптуры, живописи, графики, декоративно-прикладного искусства, изучают классическое и народное искусство разных стран и эпох. Огромное  значение  имеет  познание  художественной  культуры  своего народа.</w:t>
      </w:r>
    </w:p>
    <w:p w:rsidR="007E0690" w:rsidRPr="007C1A56" w:rsidRDefault="007E0690" w:rsidP="007E0690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1A56">
        <w:rPr>
          <w:rFonts w:ascii="Times New Roman" w:eastAsia="Calibri" w:hAnsi="Times New Roman" w:cs="Times New Roman"/>
          <w:b/>
          <w:sz w:val="24"/>
          <w:szCs w:val="24"/>
        </w:rPr>
        <w:t>Обсуждение детских работ</w:t>
      </w:r>
      <w:r w:rsidRPr="007C1A56">
        <w:rPr>
          <w:rFonts w:ascii="Times New Roman" w:eastAsia="Calibri" w:hAnsi="Times New Roman" w:cs="Times New Roman"/>
          <w:sz w:val="24"/>
          <w:szCs w:val="24"/>
        </w:rPr>
        <w:t xml:space="preserve"> с точки зрения их содержания, выра</w:t>
      </w:r>
      <w:r w:rsidRPr="007C1A56">
        <w:rPr>
          <w:rFonts w:ascii="Times New Roman" w:eastAsia="Calibri" w:hAnsi="Times New Roman" w:cs="Times New Roman"/>
          <w:sz w:val="24"/>
          <w:szCs w:val="24"/>
        </w:rPr>
        <w:softHyphen/>
        <w:t>зительности, оригинальности активизирует внимание детей, формирует опыт творческого общения.</w:t>
      </w:r>
    </w:p>
    <w:p w:rsidR="007E0690" w:rsidRPr="007C1A56" w:rsidRDefault="007E0690" w:rsidP="007E0690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1A56">
        <w:rPr>
          <w:rFonts w:ascii="Times New Roman" w:eastAsia="Calibri" w:hAnsi="Times New Roman" w:cs="Times New Roman"/>
          <w:sz w:val="24"/>
          <w:szCs w:val="24"/>
        </w:rPr>
        <w:t xml:space="preserve">Периодическая </w:t>
      </w:r>
      <w:r w:rsidRPr="007C1A56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организация выставок </w:t>
      </w:r>
      <w:r w:rsidRPr="007C1A56">
        <w:rPr>
          <w:rFonts w:ascii="Times New Roman" w:eastAsia="Calibri" w:hAnsi="Times New Roman" w:cs="Times New Roman"/>
          <w:sz w:val="24"/>
          <w:szCs w:val="24"/>
        </w:rPr>
        <w:t xml:space="preserve">дает детям возможность заново увидеть и оценить свои работы, ощутить радость успеха. Выполненные на уроках работы учащихся могут быть использованы как подарки для родных и друзей, могут применяться в оформлении школы. </w:t>
      </w:r>
    </w:p>
    <w:p w:rsidR="007E0690" w:rsidRPr="007C1A56" w:rsidRDefault="007E0690" w:rsidP="007E0690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E0690" w:rsidRPr="007C1A56" w:rsidRDefault="007E0690" w:rsidP="007E0690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C1A56">
        <w:rPr>
          <w:rFonts w:ascii="Times New Roman" w:eastAsia="Calibri" w:hAnsi="Times New Roman" w:cs="Times New Roman"/>
          <w:b/>
          <w:sz w:val="24"/>
          <w:szCs w:val="24"/>
          <w:lang w:val="en-US"/>
        </w:rPr>
        <w:t>II</w:t>
      </w:r>
      <w:r w:rsidRPr="007C1A56">
        <w:rPr>
          <w:rFonts w:ascii="Times New Roman" w:eastAsia="Calibri" w:hAnsi="Times New Roman" w:cs="Times New Roman"/>
          <w:b/>
          <w:sz w:val="24"/>
          <w:szCs w:val="24"/>
        </w:rPr>
        <w:t>.</w:t>
      </w:r>
      <w:r w:rsidRPr="007C1A56">
        <w:rPr>
          <w:rFonts w:ascii="Times New Roman" w:eastAsia="Times New Roman" w:hAnsi="Times New Roman" w:cs="Times New Roman"/>
          <w:b/>
          <w:sz w:val="24"/>
          <w:szCs w:val="24"/>
        </w:rPr>
        <w:t xml:space="preserve"> Ценностные ориентиры содержания курса.</w:t>
      </w:r>
    </w:p>
    <w:p w:rsidR="007E0690" w:rsidRPr="007C1A56" w:rsidRDefault="007E0690" w:rsidP="007E0690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1A56">
        <w:rPr>
          <w:rFonts w:ascii="Times New Roman" w:eastAsia="Calibri" w:hAnsi="Times New Roman" w:cs="Times New Roman"/>
          <w:sz w:val="24"/>
          <w:szCs w:val="24"/>
        </w:rPr>
        <w:t xml:space="preserve">Приоритетная цель художественного образования в школе </w:t>
      </w:r>
      <w:proofErr w:type="gramStart"/>
      <w:r w:rsidRPr="007C1A56">
        <w:rPr>
          <w:rFonts w:ascii="Times New Roman" w:eastAsia="Calibri" w:hAnsi="Times New Roman" w:cs="Times New Roman"/>
          <w:sz w:val="24"/>
          <w:szCs w:val="24"/>
        </w:rPr>
        <w:t>—</w:t>
      </w:r>
      <w:r w:rsidRPr="007C1A56">
        <w:rPr>
          <w:rFonts w:ascii="Times New Roman" w:eastAsia="Calibri" w:hAnsi="Times New Roman" w:cs="Times New Roman"/>
          <w:b/>
          <w:sz w:val="24"/>
          <w:szCs w:val="24"/>
        </w:rPr>
        <w:t>д</w:t>
      </w:r>
      <w:proofErr w:type="gramEnd"/>
      <w:r w:rsidRPr="007C1A56">
        <w:rPr>
          <w:rFonts w:ascii="Times New Roman" w:eastAsia="Calibri" w:hAnsi="Times New Roman" w:cs="Times New Roman"/>
          <w:b/>
          <w:sz w:val="24"/>
          <w:szCs w:val="24"/>
        </w:rPr>
        <w:t xml:space="preserve">уховно-нравственное развитие </w:t>
      </w:r>
      <w:r w:rsidRPr="007C1A56">
        <w:rPr>
          <w:rFonts w:ascii="Times New Roman" w:eastAsia="Calibri" w:hAnsi="Times New Roman" w:cs="Times New Roman"/>
          <w:sz w:val="24"/>
          <w:szCs w:val="24"/>
        </w:rPr>
        <w:t>ребенка, т. е. формирова</w:t>
      </w:r>
      <w:r w:rsidRPr="007C1A56">
        <w:rPr>
          <w:rFonts w:ascii="Times New Roman" w:eastAsia="Calibri" w:hAnsi="Times New Roman" w:cs="Times New Roman"/>
          <w:sz w:val="24"/>
          <w:szCs w:val="24"/>
        </w:rPr>
        <w:softHyphen/>
        <w:t>ние у него качеств, отвечающих представлениям об истинной че</w:t>
      </w:r>
      <w:r w:rsidRPr="007C1A56">
        <w:rPr>
          <w:rFonts w:ascii="Times New Roman" w:eastAsia="Calibri" w:hAnsi="Times New Roman" w:cs="Times New Roman"/>
          <w:sz w:val="24"/>
          <w:szCs w:val="24"/>
        </w:rPr>
        <w:softHyphen/>
        <w:t xml:space="preserve">ловечности, о доброте и культурной полноценности в восприятии мира. </w:t>
      </w:r>
    </w:p>
    <w:p w:rsidR="007E0690" w:rsidRPr="007C1A56" w:rsidRDefault="007E0690" w:rsidP="007E0690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7C1A56">
        <w:rPr>
          <w:rFonts w:ascii="Times New Roman" w:eastAsia="Calibri" w:hAnsi="Times New Roman" w:cs="Times New Roman"/>
          <w:sz w:val="24"/>
          <w:szCs w:val="24"/>
        </w:rPr>
        <w:t>Культуросозидающая</w:t>
      </w:r>
      <w:proofErr w:type="spellEnd"/>
      <w:r w:rsidRPr="007C1A56">
        <w:rPr>
          <w:rFonts w:ascii="Times New Roman" w:eastAsia="Calibri" w:hAnsi="Times New Roman" w:cs="Times New Roman"/>
          <w:sz w:val="24"/>
          <w:szCs w:val="24"/>
        </w:rPr>
        <w:t xml:space="preserve"> роль программы состоит также в вос</w:t>
      </w:r>
      <w:r w:rsidRPr="007C1A56">
        <w:rPr>
          <w:rFonts w:ascii="Times New Roman" w:eastAsia="Calibri" w:hAnsi="Times New Roman" w:cs="Times New Roman"/>
          <w:sz w:val="24"/>
          <w:szCs w:val="24"/>
        </w:rPr>
        <w:softHyphen/>
        <w:t xml:space="preserve">питании </w:t>
      </w:r>
      <w:r w:rsidRPr="007C1A56">
        <w:rPr>
          <w:rFonts w:ascii="Times New Roman" w:eastAsia="Calibri" w:hAnsi="Times New Roman" w:cs="Times New Roman"/>
          <w:b/>
          <w:sz w:val="24"/>
          <w:szCs w:val="24"/>
        </w:rPr>
        <w:t>гражданственности и патриотизма</w:t>
      </w:r>
      <w:r w:rsidRPr="007C1A56">
        <w:rPr>
          <w:rFonts w:ascii="Times New Roman" w:eastAsia="Calibri" w:hAnsi="Times New Roman" w:cs="Times New Roman"/>
          <w:sz w:val="24"/>
          <w:szCs w:val="24"/>
        </w:rPr>
        <w:t xml:space="preserve">. Прежде </w:t>
      </w:r>
      <w:proofErr w:type="gramStart"/>
      <w:r w:rsidRPr="007C1A56">
        <w:rPr>
          <w:rFonts w:ascii="Times New Roman" w:eastAsia="Calibri" w:hAnsi="Times New Roman" w:cs="Times New Roman"/>
          <w:sz w:val="24"/>
          <w:szCs w:val="24"/>
        </w:rPr>
        <w:t>всего</w:t>
      </w:r>
      <w:proofErr w:type="gramEnd"/>
      <w:r w:rsidRPr="007C1A56">
        <w:rPr>
          <w:rFonts w:ascii="Times New Roman" w:eastAsia="Calibri" w:hAnsi="Times New Roman" w:cs="Times New Roman"/>
          <w:sz w:val="24"/>
          <w:szCs w:val="24"/>
        </w:rPr>
        <w:t xml:space="preserve"> ребенок постигает искусство своей Родины, а потом знакомиться с искусством других народов. </w:t>
      </w:r>
    </w:p>
    <w:p w:rsidR="007E0690" w:rsidRPr="007C1A56" w:rsidRDefault="007E0690" w:rsidP="007E0690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1A56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В основу программы положен принцип «от родного порога в мир общечеловеческой культуры». Россия — часть многообразного и целостного мира. Ребенок шаг за шагом открывает </w:t>
      </w:r>
      <w:r w:rsidRPr="007C1A56">
        <w:rPr>
          <w:rFonts w:ascii="Times New Roman" w:eastAsia="Calibri" w:hAnsi="Times New Roman" w:cs="Times New Roman"/>
          <w:b/>
          <w:sz w:val="24"/>
          <w:szCs w:val="24"/>
        </w:rPr>
        <w:t>многообразие культур разных народов</w:t>
      </w:r>
      <w:r w:rsidRPr="007C1A56">
        <w:rPr>
          <w:rFonts w:ascii="Times New Roman" w:eastAsia="Calibri" w:hAnsi="Times New Roman" w:cs="Times New Roman"/>
          <w:sz w:val="24"/>
          <w:szCs w:val="24"/>
        </w:rPr>
        <w:t xml:space="preserve"> и ценностные связи, объединяющие всех людей планеты. Природа и жизнь являются базисом </w:t>
      </w:r>
      <w:proofErr w:type="spellStart"/>
      <w:r w:rsidRPr="007C1A56">
        <w:rPr>
          <w:rFonts w:ascii="Times New Roman" w:eastAsia="Calibri" w:hAnsi="Times New Roman" w:cs="Times New Roman"/>
          <w:sz w:val="24"/>
          <w:szCs w:val="24"/>
        </w:rPr>
        <w:t>формируемогомироотношения</w:t>
      </w:r>
      <w:proofErr w:type="spellEnd"/>
      <w:r w:rsidRPr="007C1A56">
        <w:rPr>
          <w:rFonts w:ascii="Times New Roman" w:eastAsia="Calibri" w:hAnsi="Times New Roman" w:cs="Times New Roman"/>
          <w:sz w:val="24"/>
          <w:szCs w:val="24"/>
        </w:rPr>
        <w:t>.</w:t>
      </w:r>
    </w:p>
    <w:p w:rsidR="007E0690" w:rsidRPr="007C1A56" w:rsidRDefault="007E0690" w:rsidP="007E0690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1A56">
        <w:rPr>
          <w:rFonts w:ascii="Times New Roman" w:eastAsia="Calibri" w:hAnsi="Times New Roman" w:cs="Times New Roman"/>
          <w:b/>
          <w:sz w:val="24"/>
          <w:szCs w:val="24"/>
        </w:rPr>
        <w:t>Связи искусства с жизнью человека</w:t>
      </w:r>
      <w:r w:rsidRPr="007C1A56">
        <w:rPr>
          <w:rFonts w:ascii="Times New Roman" w:eastAsia="Calibri" w:hAnsi="Times New Roman" w:cs="Times New Roman"/>
          <w:sz w:val="24"/>
          <w:szCs w:val="24"/>
        </w:rPr>
        <w:t>, роль искусства в повсед</w:t>
      </w:r>
      <w:r w:rsidRPr="007C1A56">
        <w:rPr>
          <w:rFonts w:ascii="Times New Roman" w:eastAsia="Calibri" w:hAnsi="Times New Roman" w:cs="Times New Roman"/>
          <w:sz w:val="24"/>
          <w:szCs w:val="24"/>
        </w:rPr>
        <w:softHyphen/>
        <w:t>невном его бытии, в жизни общества, значение искусства в раз</w:t>
      </w:r>
      <w:r w:rsidRPr="007C1A56">
        <w:rPr>
          <w:rFonts w:ascii="Times New Roman" w:eastAsia="Calibri" w:hAnsi="Times New Roman" w:cs="Times New Roman"/>
          <w:sz w:val="24"/>
          <w:szCs w:val="24"/>
        </w:rPr>
        <w:softHyphen/>
        <w:t xml:space="preserve">витии каждого ребенка — </w:t>
      </w:r>
      <w:r w:rsidRPr="007C1A56">
        <w:rPr>
          <w:rFonts w:ascii="Times New Roman" w:eastAsia="Calibri" w:hAnsi="Times New Roman" w:cs="Times New Roman"/>
          <w:bCs/>
          <w:sz w:val="24"/>
          <w:szCs w:val="24"/>
        </w:rPr>
        <w:t>главный смысловой стержень курса</w:t>
      </w:r>
      <w:r w:rsidRPr="007C1A56">
        <w:rPr>
          <w:rFonts w:ascii="Times New Roman" w:eastAsia="Calibri" w:hAnsi="Times New Roman" w:cs="Times New Roman"/>
          <w:b/>
          <w:bCs/>
          <w:sz w:val="24"/>
          <w:szCs w:val="24"/>
        </w:rPr>
        <w:t>.</w:t>
      </w:r>
    </w:p>
    <w:p w:rsidR="007E0690" w:rsidRPr="007C1A56" w:rsidRDefault="007E0690" w:rsidP="007E0690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1A56">
        <w:rPr>
          <w:rFonts w:ascii="Times New Roman" w:eastAsia="Calibri" w:hAnsi="Times New Roman" w:cs="Times New Roman"/>
          <w:sz w:val="24"/>
          <w:szCs w:val="24"/>
        </w:rPr>
        <w:t>Программа построена так, чтобы дать школьникам ясные представления о системе взаимодействия искусства с жизнью. Предусматривается широкое привлечение жизненного опыта детей, примеров из окружающей действительности. Работа на основе наблюдения и эстетического переживания окружающей реальности является важным условием освоения детьми программного материала. Стремление к выражению своего отношения к действительности должно служить источником развития образного мышления.</w:t>
      </w:r>
    </w:p>
    <w:p w:rsidR="007E0690" w:rsidRPr="007C1A56" w:rsidRDefault="007E0690" w:rsidP="007E0690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1A56">
        <w:rPr>
          <w:rFonts w:ascii="Times New Roman" w:eastAsia="Calibri" w:hAnsi="Times New Roman" w:cs="Times New Roman"/>
          <w:sz w:val="24"/>
          <w:szCs w:val="24"/>
        </w:rPr>
        <w:t xml:space="preserve">Одна из главных задач курса — развитие у ребенка </w:t>
      </w:r>
      <w:r w:rsidRPr="007C1A56">
        <w:rPr>
          <w:rFonts w:ascii="Times New Roman" w:eastAsia="Calibri" w:hAnsi="Times New Roman" w:cs="Times New Roman"/>
          <w:b/>
          <w:sz w:val="24"/>
          <w:szCs w:val="24"/>
        </w:rPr>
        <w:t>интереса к внутреннему миру человека</w:t>
      </w:r>
      <w:r w:rsidRPr="007C1A56">
        <w:rPr>
          <w:rFonts w:ascii="Times New Roman" w:eastAsia="Calibri" w:hAnsi="Times New Roman" w:cs="Times New Roman"/>
          <w:sz w:val="24"/>
          <w:szCs w:val="24"/>
        </w:rPr>
        <w:t xml:space="preserve">, способности углубления в себя, осознания своих внутренних переживаний. Это является залогом развития </w:t>
      </w:r>
      <w:r w:rsidRPr="007C1A56">
        <w:rPr>
          <w:rFonts w:ascii="Times New Roman" w:eastAsia="Calibri" w:hAnsi="Times New Roman" w:cs="Times New Roman"/>
          <w:b/>
          <w:sz w:val="24"/>
          <w:szCs w:val="24"/>
        </w:rPr>
        <w:t>способности сопереживани</w:t>
      </w:r>
      <w:r w:rsidRPr="007C1A56">
        <w:rPr>
          <w:rFonts w:ascii="Times New Roman" w:eastAsia="Calibri" w:hAnsi="Times New Roman" w:cs="Times New Roman"/>
          <w:sz w:val="24"/>
          <w:szCs w:val="24"/>
        </w:rPr>
        <w:t>я.</w:t>
      </w:r>
    </w:p>
    <w:p w:rsidR="007E0690" w:rsidRPr="007C1A56" w:rsidRDefault="007E0690" w:rsidP="007E0690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1A56">
        <w:rPr>
          <w:rFonts w:ascii="Times New Roman" w:eastAsia="Calibri" w:hAnsi="Times New Roman" w:cs="Times New Roman"/>
          <w:sz w:val="24"/>
          <w:szCs w:val="24"/>
        </w:rPr>
        <w:t xml:space="preserve">Любая тема по искусству должна быть не просто изучена, а прожита, т.е. пропущена через чувства ученика, а это возможно лишь в </w:t>
      </w:r>
      <w:proofErr w:type="spellStart"/>
      <w:r w:rsidRPr="007C1A56">
        <w:rPr>
          <w:rFonts w:ascii="Times New Roman" w:eastAsia="Calibri" w:hAnsi="Times New Roman" w:cs="Times New Roman"/>
          <w:sz w:val="24"/>
          <w:szCs w:val="24"/>
        </w:rPr>
        <w:t>деятельностной</w:t>
      </w:r>
      <w:proofErr w:type="spellEnd"/>
      <w:r w:rsidRPr="007C1A56">
        <w:rPr>
          <w:rFonts w:ascii="Times New Roman" w:eastAsia="Calibri" w:hAnsi="Times New Roman" w:cs="Times New Roman"/>
          <w:sz w:val="24"/>
          <w:szCs w:val="24"/>
        </w:rPr>
        <w:t xml:space="preserve"> форме, </w:t>
      </w:r>
      <w:r w:rsidRPr="007C1A56">
        <w:rPr>
          <w:rFonts w:ascii="Times New Roman" w:eastAsia="Calibri" w:hAnsi="Times New Roman" w:cs="Times New Roman"/>
          <w:b/>
          <w:sz w:val="24"/>
          <w:szCs w:val="24"/>
        </w:rPr>
        <w:t xml:space="preserve">в форме </w:t>
      </w:r>
      <w:proofErr w:type="spellStart"/>
      <w:r w:rsidRPr="007C1A56">
        <w:rPr>
          <w:rFonts w:ascii="Times New Roman" w:eastAsia="Calibri" w:hAnsi="Times New Roman" w:cs="Times New Roman"/>
          <w:b/>
          <w:sz w:val="24"/>
          <w:szCs w:val="24"/>
        </w:rPr>
        <w:t>личноготворческого</w:t>
      </w:r>
      <w:proofErr w:type="spellEnd"/>
      <w:r w:rsidRPr="007C1A56">
        <w:rPr>
          <w:rFonts w:ascii="Times New Roman" w:eastAsia="Calibri" w:hAnsi="Times New Roman" w:cs="Times New Roman"/>
          <w:b/>
          <w:sz w:val="24"/>
          <w:szCs w:val="24"/>
        </w:rPr>
        <w:t xml:space="preserve"> опыта.</w:t>
      </w:r>
      <w:r w:rsidRPr="007C1A56">
        <w:rPr>
          <w:rFonts w:ascii="Times New Roman" w:eastAsia="Calibri" w:hAnsi="Times New Roman" w:cs="Times New Roman"/>
          <w:sz w:val="24"/>
          <w:szCs w:val="24"/>
        </w:rPr>
        <w:t xml:space="preserve"> Только тогда, знания и умения по искусству становятся личностно значимыми, связываются с реальной жизнью и эмоционально окрашиваются, происходит развитие личности ребенка, формируется его ценностное отношение к миру.</w:t>
      </w:r>
    </w:p>
    <w:p w:rsidR="007E0690" w:rsidRPr="007C1A56" w:rsidRDefault="007E0690" w:rsidP="007E0690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1A56">
        <w:rPr>
          <w:rFonts w:ascii="Times New Roman" w:eastAsia="Calibri" w:hAnsi="Times New Roman" w:cs="Times New Roman"/>
          <w:sz w:val="24"/>
          <w:szCs w:val="24"/>
        </w:rPr>
        <w:t xml:space="preserve">Особый характер художественной информации нельзя адекватно передать словами. Эмоционально-ценностный, чувственный опыт, выраженный в искусстве, можно постичь только через собственное переживание — </w:t>
      </w:r>
      <w:r w:rsidRPr="007C1A56">
        <w:rPr>
          <w:rFonts w:ascii="Times New Roman" w:eastAsia="Calibri" w:hAnsi="Times New Roman" w:cs="Times New Roman"/>
          <w:b/>
          <w:sz w:val="24"/>
          <w:szCs w:val="24"/>
        </w:rPr>
        <w:t>проживание художественного образа</w:t>
      </w:r>
      <w:r w:rsidRPr="007C1A56">
        <w:rPr>
          <w:rFonts w:ascii="Times New Roman" w:eastAsia="Calibri" w:hAnsi="Times New Roman" w:cs="Times New Roman"/>
          <w:sz w:val="24"/>
          <w:szCs w:val="24"/>
        </w:rPr>
        <w:t xml:space="preserve"> в форме художественных действий. Для этого необходимо освоение художественно-образного языка, средств художественной выразительности. Развитая способность к эмоциональному уподоблению — основа эстетической отзывчивости. В этом особая сила и своеобразие искусства: его содержание должно быть присвоено ребенком как </w:t>
      </w:r>
      <w:r w:rsidRPr="007C1A56">
        <w:rPr>
          <w:rFonts w:ascii="Times New Roman" w:eastAsia="Calibri" w:hAnsi="Times New Roman" w:cs="Times New Roman"/>
          <w:iCs/>
          <w:sz w:val="24"/>
          <w:szCs w:val="24"/>
        </w:rPr>
        <w:t xml:space="preserve">собственный чувственный </w:t>
      </w:r>
      <w:proofErr w:type="spellStart"/>
      <w:r w:rsidRPr="007C1A56">
        <w:rPr>
          <w:rFonts w:ascii="Times New Roman" w:eastAsia="Calibri" w:hAnsi="Times New Roman" w:cs="Times New Roman"/>
          <w:iCs/>
          <w:sz w:val="24"/>
          <w:szCs w:val="24"/>
        </w:rPr>
        <w:t>опыт</w:t>
      </w:r>
      <w:proofErr w:type="gramStart"/>
      <w:r w:rsidRPr="007C1A56">
        <w:rPr>
          <w:rFonts w:ascii="Times New Roman" w:eastAsia="Calibri" w:hAnsi="Times New Roman" w:cs="Times New Roman"/>
          <w:iCs/>
          <w:sz w:val="24"/>
          <w:szCs w:val="24"/>
        </w:rPr>
        <w:t>.</w:t>
      </w:r>
      <w:r w:rsidRPr="007C1A56">
        <w:rPr>
          <w:rFonts w:ascii="Times New Roman" w:eastAsia="Calibri" w:hAnsi="Times New Roman" w:cs="Times New Roman"/>
          <w:sz w:val="24"/>
          <w:szCs w:val="24"/>
        </w:rPr>
        <w:t>Н</w:t>
      </w:r>
      <w:proofErr w:type="gramEnd"/>
      <w:r w:rsidRPr="007C1A56">
        <w:rPr>
          <w:rFonts w:ascii="Times New Roman" w:eastAsia="Calibri" w:hAnsi="Times New Roman" w:cs="Times New Roman"/>
          <w:sz w:val="24"/>
          <w:szCs w:val="24"/>
        </w:rPr>
        <w:t>а</w:t>
      </w:r>
      <w:proofErr w:type="spellEnd"/>
      <w:r w:rsidRPr="007C1A56">
        <w:rPr>
          <w:rFonts w:ascii="Times New Roman" w:eastAsia="Calibri" w:hAnsi="Times New Roman" w:cs="Times New Roman"/>
          <w:sz w:val="24"/>
          <w:szCs w:val="24"/>
        </w:rPr>
        <w:t xml:space="preserve"> этой основе происходит развитие чувств, освоение художественного опыта поколений и эмоционально-ценностных критериев жизни.</w:t>
      </w:r>
    </w:p>
    <w:p w:rsidR="007E0690" w:rsidRPr="007C1A56" w:rsidRDefault="007E0690" w:rsidP="007E0690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7E0690" w:rsidRPr="007C1A56" w:rsidRDefault="007E0690" w:rsidP="007E069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C1A56">
        <w:rPr>
          <w:rFonts w:ascii="Times New Roman" w:eastAsia="Calibri" w:hAnsi="Times New Roman" w:cs="Times New Roman"/>
          <w:b/>
          <w:sz w:val="24"/>
          <w:szCs w:val="24"/>
          <w:lang w:val="en-US"/>
        </w:rPr>
        <w:t>III</w:t>
      </w:r>
      <w:r w:rsidRPr="007C1A56">
        <w:rPr>
          <w:rFonts w:ascii="Times New Roman" w:eastAsia="Calibri" w:hAnsi="Times New Roman" w:cs="Times New Roman"/>
          <w:b/>
          <w:sz w:val="24"/>
          <w:szCs w:val="24"/>
        </w:rPr>
        <w:t>. Место курса «Изобразительное искусство» в учебном плане</w:t>
      </w:r>
    </w:p>
    <w:p w:rsidR="007E0690" w:rsidRPr="007C1A56" w:rsidRDefault="007E0690" w:rsidP="007E0690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pacing w:val="-8"/>
          <w:sz w:val="24"/>
          <w:szCs w:val="24"/>
        </w:rPr>
      </w:pPr>
      <w:r w:rsidRPr="007C1A56">
        <w:rPr>
          <w:rFonts w:ascii="Times New Roman" w:eastAsia="Calibri" w:hAnsi="Times New Roman" w:cs="Times New Roman"/>
          <w:spacing w:val="-8"/>
          <w:sz w:val="24"/>
          <w:szCs w:val="24"/>
        </w:rPr>
        <w:t>Учебная программа «Изобразительное искусство» разработана для 1 — 4 класса начальной школы.</w:t>
      </w:r>
    </w:p>
    <w:p w:rsidR="007E0690" w:rsidRPr="007C1A56" w:rsidRDefault="007E0690" w:rsidP="007E0690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pacing w:val="-8"/>
          <w:sz w:val="24"/>
          <w:szCs w:val="24"/>
        </w:rPr>
      </w:pPr>
      <w:r w:rsidRPr="007C1A56">
        <w:rPr>
          <w:rFonts w:ascii="Times New Roman" w:eastAsia="Calibri" w:hAnsi="Times New Roman" w:cs="Times New Roman"/>
          <w:spacing w:val="-8"/>
          <w:sz w:val="24"/>
          <w:szCs w:val="24"/>
        </w:rPr>
        <w:t>На изучение предмета отводится 1 ч в  неделю, всего на курс — 135 ч.</w:t>
      </w:r>
    </w:p>
    <w:p w:rsidR="007E0690" w:rsidRPr="007C1A56" w:rsidRDefault="007E0690" w:rsidP="007E0690">
      <w:pPr>
        <w:widowControl w:val="0"/>
        <w:spacing w:after="0" w:line="240" w:lineRule="auto"/>
        <w:jc w:val="both"/>
        <w:rPr>
          <w:rFonts w:ascii="Calibri" w:eastAsia="Calibri" w:hAnsi="Calibri" w:cs="Times New Roman"/>
          <w:color w:val="000000"/>
          <w:sz w:val="28"/>
          <w:szCs w:val="28"/>
        </w:rPr>
      </w:pPr>
      <w:r w:rsidRPr="007C1A56">
        <w:rPr>
          <w:rFonts w:ascii="Times New Roman" w:eastAsia="Calibri" w:hAnsi="Times New Roman" w:cs="Times New Roman"/>
          <w:spacing w:val="-8"/>
          <w:sz w:val="24"/>
          <w:szCs w:val="24"/>
        </w:rPr>
        <w:t xml:space="preserve">Предмет изучается: в 1 классе — 33 ч в год, во 2—4 классах — 34 ч в год (при 1 ч в неделю).  </w:t>
      </w:r>
      <w:r w:rsidRPr="007C1A56">
        <w:rPr>
          <w:rFonts w:ascii="Times New Roman" w:eastAsia="Calibri" w:hAnsi="Times New Roman" w:cs="Times New Roman"/>
          <w:color w:val="000000"/>
          <w:sz w:val="24"/>
          <w:szCs w:val="24"/>
        </w:rPr>
        <w:t>В течение учебного года при необходимости будет производиться коррекция программы</w:t>
      </w:r>
      <w:r w:rsidRPr="007C1A56">
        <w:rPr>
          <w:rFonts w:ascii="Calibri" w:eastAsia="Calibri" w:hAnsi="Calibri" w:cs="Times New Roman"/>
          <w:color w:val="000000"/>
          <w:sz w:val="28"/>
          <w:szCs w:val="28"/>
        </w:rPr>
        <w:t>.</w:t>
      </w:r>
    </w:p>
    <w:p w:rsidR="007E0690" w:rsidRPr="007C1A56" w:rsidRDefault="007E0690" w:rsidP="007E0690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pacing w:val="-8"/>
          <w:sz w:val="24"/>
          <w:szCs w:val="24"/>
        </w:rPr>
      </w:pPr>
    </w:p>
    <w:p w:rsidR="007E0690" w:rsidRPr="007C1A56" w:rsidRDefault="007E0690" w:rsidP="007E06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7E0690" w:rsidRPr="007C1A56" w:rsidRDefault="007E0690" w:rsidP="007E06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 w:rsidRPr="007C1A56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t>IV</w:t>
      </w:r>
      <w:r w:rsidRPr="007C1A56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. Требования к </w:t>
      </w:r>
      <w:r w:rsidRPr="007C1A56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результатам изучения курса.</w:t>
      </w:r>
    </w:p>
    <w:p w:rsidR="007E0690" w:rsidRPr="007C1A56" w:rsidRDefault="007E0690" w:rsidP="007E0690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1A56">
        <w:rPr>
          <w:rFonts w:ascii="Times New Roman" w:eastAsia="Calibri" w:hAnsi="Times New Roman" w:cs="Times New Roman"/>
          <w:sz w:val="24"/>
          <w:szCs w:val="24"/>
        </w:rPr>
        <w:t xml:space="preserve">В результате изучения курса «Изобразительное искусство» в начальной школе должны быть достигнуты определенные результаты. </w:t>
      </w:r>
    </w:p>
    <w:p w:rsidR="007E0690" w:rsidRPr="007C1A56" w:rsidRDefault="007E0690" w:rsidP="007E0690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1A56">
        <w:rPr>
          <w:rFonts w:ascii="Times New Roman" w:eastAsia="Calibri" w:hAnsi="Times New Roman" w:cs="Times New Roman"/>
          <w:b/>
          <w:sz w:val="24"/>
          <w:szCs w:val="24"/>
        </w:rPr>
        <w:t>Личностные результаты</w:t>
      </w:r>
      <w:r w:rsidRPr="007C1A56">
        <w:rPr>
          <w:rFonts w:ascii="Times New Roman" w:eastAsia="Calibri" w:hAnsi="Times New Roman" w:cs="Times New Roman"/>
          <w:sz w:val="24"/>
          <w:szCs w:val="24"/>
        </w:rPr>
        <w:t xml:space="preserve"> отражаются в индивидуальных качественных свойствах учащихся, которые они должны приобрести в процессе освоения учебного предмета по программе «Изобразительное искусство»:</w:t>
      </w:r>
    </w:p>
    <w:p w:rsidR="007E0690" w:rsidRPr="007C1A56" w:rsidRDefault="007E0690" w:rsidP="007E0690">
      <w:pPr>
        <w:widowControl w:val="0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1A56">
        <w:rPr>
          <w:rFonts w:ascii="Times New Roman" w:eastAsia="Calibri" w:hAnsi="Times New Roman" w:cs="Times New Roman"/>
          <w:sz w:val="24"/>
          <w:szCs w:val="24"/>
        </w:rPr>
        <w:t>чувство гордости за культуру и искусство Родины, своего народа;</w:t>
      </w:r>
    </w:p>
    <w:p w:rsidR="007E0690" w:rsidRPr="007C1A56" w:rsidRDefault="007E0690" w:rsidP="007E0690">
      <w:pPr>
        <w:widowControl w:val="0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1A56">
        <w:rPr>
          <w:rFonts w:ascii="Times New Roman" w:eastAsia="Calibri" w:hAnsi="Times New Roman" w:cs="Times New Roman"/>
          <w:sz w:val="24"/>
          <w:szCs w:val="24"/>
        </w:rPr>
        <w:t>уважительное отношение к культуре и искусству других народов нашей страны и мира в целом;</w:t>
      </w:r>
    </w:p>
    <w:p w:rsidR="007E0690" w:rsidRPr="007C1A56" w:rsidRDefault="007E0690" w:rsidP="007E0690">
      <w:pPr>
        <w:widowControl w:val="0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1A56">
        <w:rPr>
          <w:rFonts w:ascii="Times New Roman" w:eastAsia="Calibri" w:hAnsi="Times New Roman" w:cs="Times New Roman"/>
          <w:sz w:val="24"/>
          <w:szCs w:val="24"/>
        </w:rPr>
        <w:t>понимание особой роли культуры и  искусства в жизни общества и каждого отдельного человека;</w:t>
      </w:r>
    </w:p>
    <w:p w:rsidR="007E0690" w:rsidRPr="007C1A56" w:rsidRDefault="007E0690" w:rsidP="007E0690">
      <w:pPr>
        <w:widowControl w:val="0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7C1A56">
        <w:rPr>
          <w:rFonts w:ascii="Times New Roman" w:eastAsia="Calibri" w:hAnsi="Times New Roman" w:cs="Times New Roman"/>
          <w:sz w:val="24"/>
          <w:szCs w:val="24"/>
        </w:rPr>
        <w:t>сформированность</w:t>
      </w:r>
      <w:proofErr w:type="spellEnd"/>
      <w:r w:rsidRPr="007C1A56">
        <w:rPr>
          <w:rFonts w:ascii="Times New Roman" w:eastAsia="Calibri" w:hAnsi="Times New Roman" w:cs="Times New Roman"/>
          <w:sz w:val="24"/>
          <w:szCs w:val="24"/>
        </w:rPr>
        <w:t xml:space="preserve"> эстетических чувств, художественно-творческого мышления, </w:t>
      </w:r>
      <w:r w:rsidRPr="007C1A56">
        <w:rPr>
          <w:rFonts w:ascii="Times New Roman" w:eastAsia="Calibri" w:hAnsi="Times New Roman" w:cs="Times New Roman"/>
          <w:sz w:val="24"/>
          <w:szCs w:val="24"/>
        </w:rPr>
        <w:lastRenderedPageBreak/>
        <w:t>наблюдательности и фантазии;</w:t>
      </w:r>
    </w:p>
    <w:p w:rsidR="007E0690" w:rsidRPr="007C1A56" w:rsidRDefault="007E0690" w:rsidP="007E0690">
      <w:pPr>
        <w:widowControl w:val="0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7C1A56">
        <w:rPr>
          <w:rFonts w:ascii="Times New Roman" w:eastAsia="Calibri" w:hAnsi="Times New Roman" w:cs="Times New Roman"/>
          <w:sz w:val="24"/>
          <w:szCs w:val="24"/>
        </w:rPr>
        <w:t>сформированность</w:t>
      </w:r>
      <w:proofErr w:type="spellEnd"/>
      <w:r w:rsidRPr="007C1A56">
        <w:rPr>
          <w:rFonts w:ascii="Times New Roman" w:eastAsia="Calibri" w:hAnsi="Times New Roman" w:cs="Times New Roman"/>
          <w:sz w:val="24"/>
          <w:szCs w:val="24"/>
        </w:rPr>
        <w:t xml:space="preserve"> эстетических потребностей — потребностей в общении с искусством, природой, потребностей в творческом  отношении к окружающему миру, потребностей в самостоятельной практической творческой деятельности;</w:t>
      </w:r>
    </w:p>
    <w:p w:rsidR="007E0690" w:rsidRPr="007C1A56" w:rsidRDefault="007E0690" w:rsidP="007E0690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C1A5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овладение навыками коллективной деятельности </w:t>
      </w:r>
      <w:r w:rsidRPr="007C1A56">
        <w:rPr>
          <w:rFonts w:ascii="Times New Roman" w:eastAsia="Calibri" w:hAnsi="Times New Roman" w:cs="Times New Roman"/>
          <w:sz w:val="24"/>
          <w:szCs w:val="24"/>
        </w:rPr>
        <w:t xml:space="preserve">в процессе совместной творческой работы </w:t>
      </w:r>
      <w:r w:rsidRPr="007C1A56">
        <w:rPr>
          <w:rFonts w:ascii="Times New Roman" w:eastAsia="Calibri" w:hAnsi="Times New Roman" w:cs="Times New Roman"/>
          <w:color w:val="000000"/>
          <w:sz w:val="24"/>
          <w:szCs w:val="24"/>
        </w:rPr>
        <w:t>в команде одноклассников под руководством учителя;</w:t>
      </w:r>
    </w:p>
    <w:p w:rsidR="007E0690" w:rsidRPr="007C1A56" w:rsidRDefault="007E0690" w:rsidP="007E0690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C1A56">
        <w:rPr>
          <w:rFonts w:ascii="Times New Roman" w:eastAsia="Calibri" w:hAnsi="Times New Roman" w:cs="Times New Roman"/>
          <w:sz w:val="24"/>
          <w:szCs w:val="24"/>
        </w:rPr>
        <w:t xml:space="preserve">умение </w:t>
      </w:r>
      <w:proofErr w:type="spellStart"/>
      <w:r w:rsidRPr="007C1A56">
        <w:rPr>
          <w:rFonts w:ascii="Times New Roman" w:eastAsia="Calibri" w:hAnsi="Times New Roman" w:cs="Times New Roman"/>
          <w:sz w:val="24"/>
          <w:szCs w:val="24"/>
        </w:rPr>
        <w:t>сотрудничатьс</w:t>
      </w:r>
      <w:proofErr w:type="spellEnd"/>
      <w:r w:rsidRPr="007C1A56">
        <w:rPr>
          <w:rFonts w:ascii="Times New Roman" w:eastAsia="Calibri" w:hAnsi="Times New Roman" w:cs="Times New Roman"/>
          <w:sz w:val="24"/>
          <w:szCs w:val="24"/>
        </w:rPr>
        <w:t xml:space="preserve"> товарищами в процессе совместной деятельности, соотносить свою часть работы с общим замыслом;</w:t>
      </w:r>
    </w:p>
    <w:p w:rsidR="007E0690" w:rsidRPr="007C1A56" w:rsidRDefault="007E0690" w:rsidP="007E0690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1A56">
        <w:rPr>
          <w:rFonts w:ascii="Times New Roman" w:eastAsia="Calibri" w:hAnsi="Times New Roman" w:cs="Times New Roman"/>
          <w:sz w:val="24"/>
          <w:szCs w:val="24"/>
        </w:rPr>
        <w:t xml:space="preserve">умение обсуждать и анализировать собственную  художественную деятельность  и работу одноклассников с позиций творческих задач данной темы, с точки зрения содержания и средств его выражения. 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7C1A56">
        <w:rPr>
          <w:rFonts w:ascii="Times New Roman" w:eastAsia="Calibri" w:hAnsi="Times New Roman" w:cs="Times New Roman"/>
          <w:b/>
          <w:sz w:val="24"/>
          <w:szCs w:val="24"/>
        </w:rPr>
        <w:t>Метапредметные</w:t>
      </w:r>
      <w:proofErr w:type="spellEnd"/>
      <w:r w:rsidRPr="007C1A56">
        <w:rPr>
          <w:rFonts w:ascii="Times New Roman" w:eastAsia="Calibri" w:hAnsi="Times New Roman" w:cs="Times New Roman"/>
          <w:b/>
          <w:sz w:val="24"/>
          <w:szCs w:val="24"/>
        </w:rPr>
        <w:t xml:space="preserve"> результаты</w:t>
      </w:r>
      <w:r w:rsidRPr="007C1A56">
        <w:rPr>
          <w:rFonts w:ascii="Times New Roman" w:eastAsia="Calibri" w:hAnsi="Times New Roman" w:cs="Times New Roman"/>
          <w:sz w:val="24"/>
          <w:szCs w:val="24"/>
        </w:rPr>
        <w:t xml:space="preserve"> характеризуют уровень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7C1A56">
        <w:rPr>
          <w:rFonts w:ascii="Times New Roman" w:eastAsia="Calibri" w:hAnsi="Times New Roman" w:cs="Times New Roman"/>
          <w:sz w:val="24"/>
          <w:szCs w:val="24"/>
        </w:rPr>
        <w:t>сформированности</w:t>
      </w:r>
      <w:proofErr w:type="spellEnd"/>
      <w:r w:rsidRPr="007C1A56">
        <w:rPr>
          <w:rFonts w:ascii="Times New Roman" w:eastAsia="Calibri" w:hAnsi="Times New Roman" w:cs="Times New Roman"/>
          <w:sz w:val="24"/>
          <w:szCs w:val="24"/>
        </w:rPr>
        <w:t xml:space="preserve">  универсальных способностей учащихся, проявляющихся в познавательной и практической творческой деятельности:</w:t>
      </w:r>
    </w:p>
    <w:p w:rsidR="007E0690" w:rsidRPr="007C1A56" w:rsidRDefault="007E0690" w:rsidP="007E0690">
      <w:pPr>
        <w:widowControl w:val="0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1A56">
        <w:rPr>
          <w:rFonts w:ascii="Times New Roman" w:eastAsia="Calibri" w:hAnsi="Times New Roman" w:cs="Times New Roman"/>
          <w:sz w:val="24"/>
          <w:szCs w:val="24"/>
        </w:rPr>
        <w:t>овладение умением творческого видения с позиций художника, т.е. умением сравнивать, анализировать, выделять главное, обобщать;</w:t>
      </w:r>
    </w:p>
    <w:p w:rsidR="007E0690" w:rsidRPr="007C1A56" w:rsidRDefault="007E0690" w:rsidP="007E0690">
      <w:pPr>
        <w:widowControl w:val="0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1A56">
        <w:rPr>
          <w:rFonts w:ascii="Times New Roman" w:eastAsia="Calibri" w:hAnsi="Times New Roman" w:cs="Times New Roman"/>
          <w:sz w:val="24"/>
          <w:szCs w:val="24"/>
        </w:rPr>
        <w:t>овладение умением вести диалог, распределять функции и роли в процессе выполнения коллективной творческой работы;</w:t>
      </w:r>
    </w:p>
    <w:p w:rsidR="007E0690" w:rsidRPr="007C1A56" w:rsidRDefault="007E0690" w:rsidP="007E0690">
      <w:pPr>
        <w:widowControl w:val="0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1A56">
        <w:rPr>
          <w:rFonts w:ascii="Times New Roman" w:eastAsia="Calibri" w:hAnsi="Times New Roman" w:cs="Times New Roman"/>
          <w:sz w:val="24"/>
          <w:szCs w:val="24"/>
        </w:rPr>
        <w:t>использование средств информационных технологий для решения различных учебно-творческих задач в процессе поиска дополнительного изобразительного материала, выполнение творческих проектов отдельных упражнений по живописи, графике, моделированию и т.д.;</w:t>
      </w:r>
    </w:p>
    <w:p w:rsidR="007E0690" w:rsidRPr="007C1A56" w:rsidRDefault="007E0690" w:rsidP="007E0690">
      <w:pPr>
        <w:widowControl w:val="0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1A56">
        <w:rPr>
          <w:rFonts w:ascii="Times New Roman" w:eastAsia="Calibri" w:hAnsi="Times New Roman" w:cs="Times New Roman"/>
          <w:sz w:val="24"/>
          <w:szCs w:val="24"/>
        </w:rPr>
        <w:t>умение планировать и грамотно осуществлять учебные действия в соответствии с поставленной задачей, находить варианты решения различных художественно-творческих задач;</w:t>
      </w:r>
    </w:p>
    <w:p w:rsidR="007E0690" w:rsidRPr="007C1A56" w:rsidRDefault="007E0690" w:rsidP="007E0690">
      <w:pPr>
        <w:widowControl w:val="0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1A56">
        <w:rPr>
          <w:rFonts w:ascii="Times New Roman" w:eastAsia="Calibri" w:hAnsi="Times New Roman" w:cs="Times New Roman"/>
          <w:sz w:val="24"/>
          <w:szCs w:val="24"/>
        </w:rPr>
        <w:t>умение рационально строить самостоятельную творческую деятельность, умение организовать место занятий;</w:t>
      </w:r>
    </w:p>
    <w:p w:rsidR="007E0690" w:rsidRPr="007C1A56" w:rsidRDefault="007E0690" w:rsidP="007E0690">
      <w:pPr>
        <w:widowControl w:val="0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1A56">
        <w:rPr>
          <w:rFonts w:ascii="Times New Roman" w:eastAsia="Calibri" w:hAnsi="Times New Roman" w:cs="Times New Roman"/>
          <w:sz w:val="24"/>
          <w:szCs w:val="24"/>
        </w:rPr>
        <w:t>осознанное стремление к освоению новых знаний и умений, к достижению более высоких и оригинальных творческих результатов.</w:t>
      </w:r>
    </w:p>
    <w:p w:rsidR="007E0690" w:rsidRPr="007C1A56" w:rsidRDefault="007E0690" w:rsidP="007E0690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C1A56">
        <w:rPr>
          <w:rFonts w:ascii="Times New Roman" w:eastAsia="Calibri" w:hAnsi="Times New Roman" w:cs="Times New Roman"/>
          <w:b/>
          <w:sz w:val="24"/>
          <w:szCs w:val="24"/>
        </w:rPr>
        <w:t xml:space="preserve">Предметные результаты </w:t>
      </w:r>
      <w:r w:rsidRPr="007C1A56">
        <w:rPr>
          <w:rFonts w:ascii="Times New Roman" w:eastAsia="Calibri" w:hAnsi="Times New Roman" w:cs="Times New Roman"/>
          <w:sz w:val="24"/>
          <w:szCs w:val="24"/>
        </w:rPr>
        <w:t xml:space="preserve">характеризуют опыт учащихся в художественно-творческой деятельности, который приобретается и закрепляется в процессе освоения учебного предмета: </w:t>
      </w:r>
    </w:p>
    <w:p w:rsidR="007E0690" w:rsidRPr="007C1A56" w:rsidRDefault="007E0690" w:rsidP="007E0690">
      <w:pPr>
        <w:widowControl w:val="0"/>
        <w:numPr>
          <w:ilvl w:val="0"/>
          <w:numId w:val="10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7C1A56">
        <w:rPr>
          <w:rFonts w:ascii="Times New Roman" w:eastAsia="Calibri" w:hAnsi="Times New Roman" w:cs="Times New Roman"/>
          <w:sz w:val="24"/>
          <w:szCs w:val="24"/>
        </w:rPr>
        <w:t>знание видов художественной деятельности: изобразительной (живопись, графика, скульптура), конструктивной (дизайн и архитектура), декоративной (народные и прикладные виды искусства);</w:t>
      </w:r>
      <w:proofErr w:type="gramEnd"/>
    </w:p>
    <w:p w:rsidR="007E0690" w:rsidRPr="007C1A56" w:rsidRDefault="007E0690" w:rsidP="007E0690">
      <w:pPr>
        <w:widowControl w:val="0"/>
        <w:numPr>
          <w:ilvl w:val="0"/>
          <w:numId w:val="10"/>
        </w:numPr>
        <w:shd w:val="clear" w:color="auto" w:fill="FFFFFF"/>
        <w:tabs>
          <w:tab w:val="left" w:pos="426"/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1A56">
        <w:rPr>
          <w:rFonts w:ascii="Times New Roman" w:eastAsia="Calibri" w:hAnsi="Times New Roman" w:cs="Times New Roman"/>
          <w:sz w:val="24"/>
          <w:szCs w:val="24"/>
        </w:rPr>
        <w:t>знание основных видов и жанров пространственно-визуальных искусств;</w:t>
      </w:r>
    </w:p>
    <w:p w:rsidR="007E0690" w:rsidRPr="007C1A56" w:rsidRDefault="007E0690" w:rsidP="007E0690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1A56">
        <w:rPr>
          <w:rFonts w:ascii="Times New Roman" w:eastAsia="Calibri" w:hAnsi="Times New Roman" w:cs="Times New Roman"/>
          <w:sz w:val="24"/>
          <w:szCs w:val="24"/>
        </w:rPr>
        <w:t xml:space="preserve">понимание образной природы искусства; </w:t>
      </w:r>
    </w:p>
    <w:p w:rsidR="007E0690" w:rsidRPr="007C1A56" w:rsidRDefault="007E0690" w:rsidP="007E0690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1A56">
        <w:rPr>
          <w:rFonts w:ascii="Times New Roman" w:eastAsia="Calibri" w:hAnsi="Times New Roman" w:cs="Times New Roman"/>
          <w:sz w:val="24"/>
          <w:szCs w:val="24"/>
        </w:rPr>
        <w:t>эстетическая оценка явлений природы, событий окружающего мира;</w:t>
      </w:r>
    </w:p>
    <w:p w:rsidR="007E0690" w:rsidRPr="007C1A56" w:rsidRDefault="007E0690" w:rsidP="007E0690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1A56">
        <w:rPr>
          <w:rFonts w:ascii="Times New Roman" w:eastAsia="Calibri" w:hAnsi="Times New Roman" w:cs="Times New Roman"/>
          <w:sz w:val="24"/>
          <w:szCs w:val="24"/>
        </w:rPr>
        <w:t>применение художественных умений, знаний и представлений в процессе выполнения художественно-творческих работ;</w:t>
      </w:r>
    </w:p>
    <w:p w:rsidR="007E0690" w:rsidRPr="007C1A56" w:rsidRDefault="007E0690" w:rsidP="007E0690">
      <w:pPr>
        <w:widowControl w:val="0"/>
        <w:numPr>
          <w:ilvl w:val="0"/>
          <w:numId w:val="10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1A56">
        <w:rPr>
          <w:rFonts w:ascii="Times New Roman" w:eastAsia="Calibri" w:hAnsi="Times New Roman" w:cs="Times New Roman"/>
          <w:sz w:val="24"/>
          <w:szCs w:val="24"/>
        </w:rPr>
        <w:t>способность узнавать, воспринимать, описывать и эмоционально оценивать несколько великих произведений русского и мирового искусства;</w:t>
      </w:r>
    </w:p>
    <w:p w:rsidR="007E0690" w:rsidRPr="007C1A56" w:rsidRDefault="007E0690" w:rsidP="007E0690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1A56">
        <w:rPr>
          <w:rFonts w:ascii="Times New Roman" w:eastAsia="Calibri" w:hAnsi="Times New Roman" w:cs="Times New Roman"/>
          <w:iCs/>
          <w:sz w:val="24"/>
          <w:szCs w:val="24"/>
        </w:rPr>
        <w:t>умение обсуждать и анализировать произведения искусства, выражая суждения о содержании, сюжетах и вырази</w:t>
      </w:r>
      <w:r w:rsidRPr="007C1A56">
        <w:rPr>
          <w:rFonts w:ascii="Times New Roman" w:eastAsia="Calibri" w:hAnsi="Times New Roman" w:cs="Times New Roman"/>
          <w:iCs/>
          <w:sz w:val="24"/>
          <w:szCs w:val="24"/>
        </w:rPr>
        <w:softHyphen/>
        <w:t>тельных средствах;</w:t>
      </w:r>
    </w:p>
    <w:p w:rsidR="007E0690" w:rsidRPr="007C1A56" w:rsidRDefault="007E0690" w:rsidP="007E0690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1A56">
        <w:rPr>
          <w:rFonts w:ascii="Times New Roman" w:eastAsia="Calibri" w:hAnsi="Times New Roman" w:cs="Times New Roman"/>
          <w:spacing w:val="-2"/>
          <w:sz w:val="24"/>
          <w:szCs w:val="24"/>
        </w:rPr>
        <w:t>усвоение названий ведущих художественных музеев России и художе</w:t>
      </w:r>
      <w:r w:rsidRPr="007C1A56">
        <w:rPr>
          <w:rFonts w:ascii="Times New Roman" w:eastAsia="Calibri" w:hAnsi="Times New Roman" w:cs="Times New Roman"/>
          <w:sz w:val="24"/>
          <w:szCs w:val="24"/>
        </w:rPr>
        <w:t xml:space="preserve">ственных музеев своего региона; </w:t>
      </w:r>
    </w:p>
    <w:p w:rsidR="007E0690" w:rsidRPr="007C1A56" w:rsidRDefault="007E0690" w:rsidP="007E0690">
      <w:pPr>
        <w:widowControl w:val="0"/>
        <w:numPr>
          <w:ilvl w:val="0"/>
          <w:numId w:val="10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1A56">
        <w:rPr>
          <w:rFonts w:ascii="Times New Roman" w:eastAsia="Calibri" w:hAnsi="Times New Roman" w:cs="Times New Roman"/>
          <w:iCs/>
          <w:sz w:val="24"/>
          <w:szCs w:val="24"/>
        </w:rPr>
        <w:t>умение видеть проявления визуально-пространственных искусств в окружающей жизни: в доме, на улице, в театре, на празднике;</w:t>
      </w:r>
    </w:p>
    <w:p w:rsidR="007E0690" w:rsidRPr="007C1A56" w:rsidRDefault="007E0690" w:rsidP="007E0690">
      <w:pPr>
        <w:widowControl w:val="0"/>
        <w:numPr>
          <w:ilvl w:val="0"/>
          <w:numId w:val="10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1A56">
        <w:rPr>
          <w:rFonts w:ascii="Times New Roman" w:eastAsia="Calibri" w:hAnsi="Times New Roman" w:cs="Times New Roman"/>
          <w:sz w:val="24"/>
          <w:szCs w:val="24"/>
        </w:rPr>
        <w:t xml:space="preserve">способность использовать в художественно-творческой деятельности различные художественные материалы и художественные техники;  </w:t>
      </w:r>
    </w:p>
    <w:p w:rsidR="007E0690" w:rsidRPr="007C1A56" w:rsidRDefault="007E0690" w:rsidP="007E0690">
      <w:pPr>
        <w:widowControl w:val="0"/>
        <w:numPr>
          <w:ilvl w:val="0"/>
          <w:numId w:val="10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1A56">
        <w:rPr>
          <w:rFonts w:ascii="Times New Roman" w:eastAsia="Calibri" w:hAnsi="Times New Roman" w:cs="Times New Roman"/>
          <w:sz w:val="24"/>
          <w:szCs w:val="24"/>
        </w:rPr>
        <w:t xml:space="preserve">способность передавать в художественно-творческой деятельности характер, </w:t>
      </w:r>
      <w:r w:rsidRPr="007C1A56">
        <w:rPr>
          <w:rFonts w:ascii="Times New Roman" w:eastAsia="Calibri" w:hAnsi="Times New Roman" w:cs="Times New Roman"/>
          <w:sz w:val="24"/>
          <w:szCs w:val="24"/>
        </w:rPr>
        <w:lastRenderedPageBreak/>
        <w:t>эмоциональные состояния и свое отно</w:t>
      </w:r>
      <w:r w:rsidRPr="007C1A56">
        <w:rPr>
          <w:rFonts w:ascii="Times New Roman" w:eastAsia="Calibri" w:hAnsi="Times New Roman" w:cs="Times New Roman"/>
          <w:sz w:val="24"/>
          <w:szCs w:val="24"/>
        </w:rPr>
        <w:softHyphen/>
        <w:t>шение к природе, человеку, обществу;</w:t>
      </w:r>
    </w:p>
    <w:p w:rsidR="007E0690" w:rsidRPr="007C1A56" w:rsidRDefault="007E0690" w:rsidP="007E0690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1A56">
        <w:rPr>
          <w:rFonts w:ascii="Times New Roman" w:eastAsia="Calibri" w:hAnsi="Times New Roman" w:cs="Times New Roman"/>
          <w:sz w:val="24"/>
          <w:szCs w:val="24"/>
        </w:rPr>
        <w:t>умение компоновать на плоскости листа и в объеме задуманный художественный образ;</w:t>
      </w:r>
    </w:p>
    <w:p w:rsidR="007E0690" w:rsidRPr="007C1A56" w:rsidRDefault="007E0690" w:rsidP="007E0690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1A56">
        <w:rPr>
          <w:rFonts w:ascii="Times New Roman" w:eastAsia="Calibri" w:hAnsi="Times New Roman" w:cs="Times New Roman"/>
          <w:sz w:val="24"/>
          <w:szCs w:val="24"/>
        </w:rPr>
        <w:t xml:space="preserve">освоение умений применять в художественно—творческой  деятельности основ </w:t>
      </w:r>
      <w:proofErr w:type="spellStart"/>
      <w:r w:rsidRPr="007C1A56">
        <w:rPr>
          <w:rFonts w:ascii="Times New Roman" w:eastAsia="Calibri" w:hAnsi="Times New Roman" w:cs="Times New Roman"/>
          <w:sz w:val="24"/>
          <w:szCs w:val="24"/>
        </w:rPr>
        <w:t>цветоведения</w:t>
      </w:r>
      <w:proofErr w:type="spellEnd"/>
      <w:r w:rsidRPr="007C1A56">
        <w:rPr>
          <w:rFonts w:ascii="Times New Roman" w:eastAsia="Calibri" w:hAnsi="Times New Roman" w:cs="Times New Roman"/>
          <w:sz w:val="24"/>
          <w:szCs w:val="24"/>
        </w:rPr>
        <w:t>, основ графической грамоты;</w:t>
      </w:r>
    </w:p>
    <w:p w:rsidR="007E0690" w:rsidRPr="007C1A56" w:rsidRDefault="007E0690" w:rsidP="007E0690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C1A56">
        <w:rPr>
          <w:rFonts w:ascii="Times New Roman" w:eastAsia="Calibri" w:hAnsi="Times New Roman" w:cs="Times New Roman"/>
          <w:sz w:val="24"/>
          <w:szCs w:val="24"/>
        </w:rPr>
        <w:t>овладение  навыками  моделирования из бумаги, лепки из пластилина, навыками изображения средствами аппликации и коллажа;</w:t>
      </w:r>
    </w:p>
    <w:p w:rsidR="007E0690" w:rsidRPr="007C1A56" w:rsidRDefault="007E0690" w:rsidP="007E0690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1A56">
        <w:rPr>
          <w:rFonts w:ascii="Times New Roman" w:eastAsia="Calibri" w:hAnsi="Times New Roman" w:cs="Times New Roman"/>
          <w:sz w:val="24"/>
          <w:szCs w:val="24"/>
        </w:rPr>
        <w:t xml:space="preserve">умение характеризовать и эстетически оценивать разнообразие и красоту природы различных регионов нашей страны; </w:t>
      </w:r>
    </w:p>
    <w:p w:rsidR="007E0690" w:rsidRPr="007C1A56" w:rsidRDefault="007E0690" w:rsidP="007E0690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1A56">
        <w:rPr>
          <w:rFonts w:ascii="Times New Roman" w:eastAsia="Calibri" w:hAnsi="Times New Roman" w:cs="Times New Roman"/>
          <w:sz w:val="24"/>
          <w:szCs w:val="24"/>
        </w:rPr>
        <w:t xml:space="preserve">умение </w:t>
      </w:r>
      <w:proofErr w:type="spellStart"/>
      <w:r w:rsidRPr="007C1A56">
        <w:rPr>
          <w:rFonts w:ascii="Times New Roman" w:eastAsia="Calibri" w:hAnsi="Times New Roman" w:cs="Times New Roman"/>
          <w:sz w:val="24"/>
          <w:szCs w:val="24"/>
        </w:rPr>
        <w:t>рассуждатьо</w:t>
      </w:r>
      <w:proofErr w:type="spellEnd"/>
      <w:r w:rsidRPr="007C1A56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7C1A56">
        <w:rPr>
          <w:rFonts w:ascii="Times New Roman" w:eastAsia="Calibri" w:hAnsi="Times New Roman" w:cs="Times New Roman"/>
          <w:sz w:val="24"/>
          <w:szCs w:val="24"/>
        </w:rPr>
        <w:t>многообразии</w:t>
      </w:r>
      <w:proofErr w:type="gramEnd"/>
      <w:r w:rsidRPr="007C1A56">
        <w:rPr>
          <w:rFonts w:ascii="Times New Roman" w:eastAsia="Calibri" w:hAnsi="Times New Roman" w:cs="Times New Roman"/>
          <w:sz w:val="24"/>
          <w:szCs w:val="24"/>
        </w:rPr>
        <w:t xml:space="preserve"> представлений о красоте у народов мира, способности человека в самых разных природных условиях создавать свою самобытную художественную культуру; </w:t>
      </w:r>
    </w:p>
    <w:p w:rsidR="007E0690" w:rsidRPr="007C1A56" w:rsidRDefault="007E0690" w:rsidP="007E0690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1A56">
        <w:rPr>
          <w:rFonts w:ascii="Times New Roman" w:eastAsia="Calibri" w:hAnsi="Times New Roman" w:cs="Times New Roman"/>
          <w:sz w:val="24"/>
          <w:szCs w:val="24"/>
        </w:rPr>
        <w:t>изображение в творческих работах  особенностей художественной культуры разных (знакомых по урокам) народов, передача особенностей понимания ими красоты природы, человека, народных традиций;</w:t>
      </w:r>
    </w:p>
    <w:p w:rsidR="007E0690" w:rsidRPr="007C1A56" w:rsidRDefault="007E0690" w:rsidP="007E0690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1A56">
        <w:rPr>
          <w:rFonts w:ascii="Times New Roman" w:eastAsia="Calibri" w:hAnsi="Times New Roman" w:cs="Times New Roman"/>
          <w:sz w:val="24"/>
          <w:szCs w:val="24"/>
        </w:rPr>
        <w:t>умение узнавать и называть, к каким художественным культурам относятся предлагаемые (знакомые по урокам) произведения изобразительного искусства и традиционной культуры;</w:t>
      </w:r>
    </w:p>
    <w:p w:rsidR="007E0690" w:rsidRPr="007C1A56" w:rsidRDefault="007E0690" w:rsidP="007E0690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1A56">
        <w:rPr>
          <w:rFonts w:ascii="Times New Roman" w:eastAsia="Calibri" w:hAnsi="Times New Roman" w:cs="Times New Roman"/>
          <w:sz w:val="24"/>
          <w:szCs w:val="24"/>
        </w:rPr>
        <w:t>способность эстетически, эмоционально воспринимать красоту городов, сохранивших исторический облик, — свидетелей нашей истории;</w:t>
      </w:r>
    </w:p>
    <w:p w:rsidR="007E0690" w:rsidRPr="007C1A56" w:rsidRDefault="007E0690" w:rsidP="007E0690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1A56">
        <w:rPr>
          <w:rFonts w:ascii="Times New Roman" w:eastAsia="Calibri" w:hAnsi="Times New Roman" w:cs="Times New Roman"/>
          <w:sz w:val="24"/>
          <w:szCs w:val="24"/>
        </w:rPr>
        <w:t xml:space="preserve">умение  </w:t>
      </w:r>
      <w:proofErr w:type="spellStart"/>
      <w:r w:rsidRPr="007C1A56">
        <w:rPr>
          <w:rFonts w:ascii="Times New Roman" w:eastAsia="Calibri" w:hAnsi="Times New Roman" w:cs="Times New Roman"/>
          <w:sz w:val="24"/>
          <w:szCs w:val="24"/>
        </w:rPr>
        <w:t>объяснятьзначение</w:t>
      </w:r>
      <w:proofErr w:type="spellEnd"/>
      <w:r w:rsidRPr="007C1A56">
        <w:rPr>
          <w:rFonts w:ascii="Times New Roman" w:eastAsia="Calibri" w:hAnsi="Times New Roman" w:cs="Times New Roman"/>
          <w:sz w:val="24"/>
          <w:szCs w:val="24"/>
        </w:rPr>
        <w:t xml:space="preserve"> памятников и архитектурной среды древнего зодчества для современного общества;</w:t>
      </w:r>
    </w:p>
    <w:p w:rsidR="007E0690" w:rsidRPr="007C1A56" w:rsidRDefault="007E0690" w:rsidP="007E0690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1A56">
        <w:rPr>
          <w:rFonts w:ascii="Times New Roman" w:eastAsia="Calibri" w:hAnsi="Times New Roman" w:cs="Times New Roman"/>
          <w:sz w:val="24"/>
          <w:szCs w:val="24"/>
        </w:rPr>
        <w:t xml:space="preserve">выражение в изобразительной деятельности своего отношения к архитектурным и историческим ансамблям древнерусских городов; </w:t>
      </w:r>
    </w:p>
    <w:p w:rsidR="007E0690" w:rsidRPr="007C1A56" w:rsidRDefault="007E0690" w:rsidP="007E0690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1A56">
        <w:rPr>
          <w:rFonts w:ascii="Times New Roman" w:eastAsia="Calibri" w:hAnsi="Times New Roman" w:cs="Times New Roman"/>
          <w:sz w:val="24"/>
          <w:szCs w:val="24"/>
        </w:rPr>
        <w:t xml:space="preserve">умение приводить </w:t>
      </w:r>
      <w:proofErr w:type="spellStart"/>
      <w:r w:rsidRPr="007C1A56">
        <w:rPr>
          <w:rFonts w:ascii="Times New Roman" w:eastAsia="Calibri" w:hAnsi="Times New Roman" w:cs="Times New Roman"/>
          <w:sz w:val="24"/>
          <w:szCs w:val="24"/>
        </w:rPr>
        <w:t>примерыпроизведений</w:t>
      </w:r>
      <w:proofErr w:type="spellEnd"/>
      <w:r w:rsidRPr="007C1A56">
        <w:rPr>
          <w:rFonts w:ascii="Times New Roman" w:eastAsia="Calibri" w:hAnsi="Times New Roman" w:cs="Times New Roman"/>
          <w:sz w:val="24"/>
          <w:szCs w:val="24"/>
        </w:rPr>
        <w:t xml:space="preserve"> искусства, </w:t>
      </w:r>
      <w:proofErr w:type="gramStart"/>
      <w:r w:rsidRPr="007C1A56">
        <w:rPr>
          <w:rFonts w:ascii="Times New Roman" w:eastAsia="Calibri" w:hAnsi="Times New Roman" w:cs="Times New Roman"/>
          <w:sz w:val="24"/>
          <w:szCs w:val="24"/>
        </w:rPr>
        <w:t>выражающих</w:t>
      </w:r>
      <w:proofErr w:type="gramEnd"/>
      <w:r w:rsidRPr="007C1A56">
        <w:rPr>
          <w:rFonts w:ascii="Times New Roman" w:eastAsia="Calibri" w:hAnsi="Times New Roman" w:cs="Times New Roman"/>
          <w:sz w:val="24"/>
          <w:szCs w:val="24"/>
        </w:rPr>
        <w:t xml:space="preserve"> красоту мудрости и богатой духовной жизни, красоту внутреннего  мира человека.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1A56">
        <w:rPr>
          <w:rFonts w:ascii="Times New Roman" w:eastAsia="Calibri" w:hAnsi="Times New Roman" w:cs="Times New Roman"/>
          <w:b/>
          <w:sz w:val="24"/>
          <w:szCs w:val="24"/>
        </w:rPr>
        <w:t>Обучающиеся должны знать</w:t>
      </w:r>
      <w:r w:rsidRPr="007C1A56">
        <w:rPr>
          <w:rFonts w:ascii="Times New Roman" w:eastAsia="Calibri" w:hAnsi="Times New Roman" w:cs="Times New Roman"/>
          <w:sz w:val="24"/>
          <w:szCs w:val="24"/>
        </w:rPr>
        <w:t>: способы и приемы обработки различных материалов (глина, пластилин); отдельные произведения выдающихся художников и народных мастеров; основные средства выразительности живописи;  правила техники безопасности при работе с инструментами (ножницами, иглой, шилом); организовывать своё рабочее место;</w:t>
      </w:r>
    </w:p>
    <w:p w:rsidR="007E0690" w:rsidRPr="007C1A56" w:rsidRDefault="007E0690" w:rsidP="007E0690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1A56">
        <w:rPr>
          <w:rFonts w:ascii="Times New Roman" w:eastAsia="Calibri" w:hAnsi="Times New Roman" w:cs="Times New Roman"/>
          <w:sz w:val="24"/>
          <w:szCs w:val="24"/>
        </w:rPr>
        <w:t xml:space="preserve">основные и смешанные цвета, элементарные правила их смешивания; особенности построения орнамента и его значение в образе художественной вещи; значение слов: композиция, силуэт, форма, размер, коллаж; способы и приёмы обработки бумаги; основные средства выразительности декоративно-прикладного искусства. 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1A56">
        <w:rPr>
          <w:rFonts w:ascii="Times New Roman" w:eastAsia="Calibri" w:hAnsi="Times New Roman" w:cs="Times New Roman"/>
          <w:b/>
          <w:sz w:val="24"/>
          <w:szCs w:val="24"/>
        </w:rPr>
        <w:t>Обучающиеся должны понимать</w:t>
      </w:r>
      <w:r w:rsidRPr="007C1A56">
        <w:rPr>
          <w:rFonts w:ascii="Times New Roman" w:eastAsia="Calibri" w:hAnsi="Times New Roman" w:cs="Times New Roman"/>
          <w:sz w:val="24"/>
          <w:szCs w:val="24"/>
        </w:rPr>
        <w:t xml:space="preserve"> эмоциональное значение тёплых и холодных оттенков; особенности построения орнамента и его значение в образе художественной вещи.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7C1A56">
        <w:rPr>
          <w:rFonts w:ascii="Times New Roman" w:eastAsia="Calibri" w:hAnsi="Times New Roman" w:cs="Times New Roman"/>
          <w:b/>
          <w:sz w:val="24"/>
          <w:szCs w:val="24"/>
        </w:rPr>
        <w:t>Обучающиеся должны уметь</w:t>
      </w:r>
      <w:r w:rsidRPr="007C1A56">
        <w:rPr>
          <w:rFonts w:ascii="Times New Roman" w:eastAsia="Calibri" w:hAnsi="Times New Roman" w:cs="Times New Roman"/>
          <w:sz w:val="24"/>
          <w:szCs w:val="24"/>
        </w:rPr>
        <w:t xml:space="preserve"> рисовать кистью без предварительного рисунка элементы растительного орнамента; </w:t>
      </w:r>
      <w:r w:rsidRPr="007C1A56">
        <w:rPr>
          <w:rFonts w:ascii="Times New Roman" w:eastAsia="Calibri" w:hAnsi="Times New Roman" w:cs="Times New Roman"/>
          <w:b/>
          <w:sz w:val="24"/>
          <w:szCs w:val="24"/>
        </w:rPr>
        <w:t>освоить</w:t>
      </w:r>
      <w:r w:rsidRPr="007C1A56">
        <w:rPr>
          <w:rFonts w:ascii="Times New Roman" w:eastAsia="Calibri" w:hAnsi="Times New Roman" w:cs="Times New Roman"/>
          <w:sz w:val="24"/>
          <w:szCs w:val="24"/>
        </w:rPr>
        <w:t xml:space="preserve"> основы рисунка и уметь создавать модели предметов бытового окружения человека; </w:t>
      </w:r>
      <w:r w:rsidRPr="007C1A56">
        <w:rPr>
          <w:rFonts w:ascii="Times New Roman" w:eastAsia="Calibri" w:hAnsi="Times New Roman" w:cs="Times New Roman"/>
          <w:b/>
          <w:sz w:val="24"/>
          <w:szCs w:val="24"/>
        </w:rPr>
        <w:t xml:space="preserve">овладеть </w:t>
      </w:r>
      <w:r w:rsidRPr="007C1A56">
        <w:rPr>
          <w:rFonts w:ascii="Times New Roman" w:eastAsia="Calibri" w:hAnsi="Times New Roman" w:cs="Times New Roman"/>
          <w:sz w:val="24"/>
          <w:szCs w:val="24"/>
        </w:rPr>
        <w:t xml:space="preserve">элементарными навыками </w:t>
      </w:r>
      <w:proofErr w:type="spellStart"/>
      <w:r w:rsidRPr="007C1A56">
        <w:rPr>
          <w:rFonts w:ascii="Times New Roman" w:eastAsia="Calibri" w:hAnsi="Times New Roman" w:cs="Times New Roman"/>
          <w:sz w:val="24"/>
          <w:szCs w:val="24"/>
        </w:rPr>
        <w:t>бумагопластики</w:t>
      </w:r>
      <w:proofErr w:type="spellEnd"/>
      <w:r w:rsidRPr="007C1A56">
        <w:rPr>
          <w:rFonts w:ascii="Times New Roman" w:eastAsia="Calibri" w:hAnsi="Times New Roman" w:cs="Times New Roman"/>
          <w:sz w:val="24"/>
          <w:szCs w:val="24"/>
        </w:rPr>
        <w:t xml:space="preserve">; </w:t>
      </w:r>
      <w:r w:rsidRPr="007C1A56">
        <w:rPr>
          <w:rFonts w:ascii="Times New Roman" w:eastAsia="Calibri" w:hAnsi="Times New Roman" w:cs="Times New Roman"/>
          <w:b/>
          <w:sz w:val="24"/>
          <w:szCs w:val="24"/>
        </w:rPr>
        <w:t>уметь</w:t>
      </w:r>
      <w:r w:rsidRPr="007C1A56">
        <w:rPr>
          <w:rFonts w:ascii="Times New Roman" w:eastAsia="Calibri" w:hAnsi="Times New Roman" w:cs="Times New Roman"/>
          <w:sz w:val="24"/>
          <w:szCs w:val="24"/>
        </w:rPr>
        <w:t xml:space="preserve"> выполнять стежки швом «вперед иголку»; применять элементарные способы работы живописными (акварель, гуашь) и графическими (фломастер) материалами для выражения замысла, настроения; выражать собственное мнение при оценке произведения искусства;</w:t>
      </w:r>
      <w:proofErr w:type="gramEnd"/>
      <w:r w:rsidRPr="007C1A56">
        <w:rPr>
          <w:rFonts w:ascii="Times New Roman" w:eastAsia="Calibri" w:hAnsi="Times New Roman" w:cs="Times New Roman"/>
          <w:sz w:val="24"/>
          <w:szCs w:val="24"/>
        </w:rPr>
        <w:t xml:space="preserve"> конструировать из ткани на основе скручивания и связывания; </w:t>
      </w:r>
      <w:r w:rsidRPr="007C1A56">
        <w:rPr>
          <w:rFonts w:ascii="Times New Roman" w:eastAsia="Calibri" w:hAnsi="Times New Roman" w:cs="Times New Roman"/>
          <w:b/>
          <w:sz w:val="24"/>
          <w:szCs w:val="24"/>
        </w:rPr>
        <w:t>выполнять</w:t>
      </w:r>
      <w:r w:rsidRPr="007C1A56">
        <w:rPr>
          <w:rFonts w:ascii="Times New Roman" w:eastAsia="Calibri" w:hAnsi="Times New Roman" w:cs="Times New Roman"/>
          <w:sz w:val="24"/>
          <w:szCs w:val="24"/>
        </w:rPr>
        <w:t xml:space="preserve"> на бумаге разметку по выкройке, по линейке, применять прямолинейное и криволинейное вырезывание с помощью ножниц; </w:t>
      </w:r>
      <w:r w:rsidRPr="007C1A56">
        <w:rPr>
          <w:rFonts w:ascii="Times New Roman" w:eastAsia="Calibri" w:hAnsi="Times New Roman" w:cs="Times New Roman"/>
          <w:b/>
          <w:sz w:val="24"/>
          <w:szCs w:val="24"/>
        </w:rPr>
        <w:t xml:space="preserve">уметь </w:t>
      </w:r>
      <w:r w:rsidRPr="007C1A56">
        <w:rPr>
          <w:rFonts w:ascii="Times New Roman" w:eastAsia="Calibri" w:hAnsi="Times New Roman" w:cs="Times New Roman"/>
          <w:sz w:val="24"/>
          <w:szCs w:val="24"/>
        </w:rPr>
        <w:t xml:space="preserve">пользоваться простейшими приёмами лепки: тянуть из целого куска, примазывать части, делать </w:t>
      </w:r>
      <w:proofErr w:type="spellStart"/>
      <w:r w:rsidRPr="007C1A56">
        <w:rPr>
          <w:rFonts w:ascii="Times New Roman" w:eastAsia="Calibri" w:hAnsi="Times New Roman" w:cs="Times New Roman"/>
          <w:sz w:val="24"/>
          <w:szCs w:val="24"/>
        </w:rPr>
        <w:t>налепы</w:t>
      </w:r>
      <w:proofErr w:type="spellEnd"/>
      <w:r w:rsidRPr="007C1A56">
        <w:rPr>
          <w:rFonts w:ascii="Times New Roman" w:eastAsia="Calibri" w:hAnsi="Times New Roman" w:cs="Times New Roman"/>
          <w:sz w:val="24"/>
          <w:szCs w:val="24"/>
        </w:rPr>
        <w:t xml:space="preserve">, заглаживать поверхность; </w:t>
      </w:r>
      <w:r w:rsidRPr="007C1A56">
        <w:rPr>
          <w:rFonts w:ascii="Times New Roman" w:eastAsia="Calibri" w:hAnsi="Times New Roman" w:cs="Times New Roman"/>
          <w:b/>
          <w:sz w:val="24"/>
          <w:szCs w:val="24"/>
        </w:rPr>
        <w:t>уметь</w:t>
      </w:r>
      <w:r w:rsidRPr="007C1A56">
        <w:rPr>
          <w:rFonts w:ascii="Times New Roman" w:eastAsia="Calibri" w:hAnsi="Times New Roman" w:cs="Times New Roman"/>
          <w:sz w:val="24"/>
          <w:szCs w:val="24"/>
        </w:rPr>
        <w:t xml:space="preserve"> составлять композицию с учётом замысла.</w:t>
      </w:r>
    </w:p>
    <w:p w:rsidR="007E0690" w:rsidRPr="007C1A56" w:rsidRDefault="007E0690" w:rsidP="007E069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C1A56">
        <w:rPr>
          <w:rFonts w:ascii="Times New Roman" w:eastAsia="Calibri" w:hAnsi="Times New Roman" w:cs="Times New Roman"/>
          <w:b/>
          <w:sz w:val="24"/>
          <w:szCs w:val="24"/>
        </w:rPr>
        <w:t>Программа должна формировать УУД:</w:t>
      </w:r>
    </w:p>
    <w:p w:rsidR="007E0690" w:rsidRPr="007C1A56" w:rsidRDefault="007E0690" w:rsidP="007E0690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1A56">
        <w:rPr>
          <w:rFonts w:ascii="Times New Roman" w:eastAsia="Calibri" w:hAnsi="Times New Roman" w:cs="Times New Roman"/>
          <w:b/>
          <w:sz w:val="24"/>
          <w:szCs w:val="24"/>
        </w:rPr>
        <w:t>Использовать</w:t>
      </w:r>
      <w:r w:rsidRPr="007C1A56">
        <w:rPr>
          <w:rFonts w:ascii="Times New Roman" w:eastAsia="Calibri" w:hAnsi="Times New Roman" w:cs="Times New Roman"/>
          <w:sz w:val="24"/>
          <w:szCs w:val="24"/>
        </w:rPr>
        <w:t xml:space="preserve"> свои наблюдения за природными явлениями в художественно-творческой деятельности.</w:t>
      </w:r>
    </w:p>
    <w:p w:rsidR="007E0690" w:rsidRPr="007C1A56" w:rsidRDefault="007E0690" w:rsidP="007E0690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1A56">
        <w:rPr>
          <w:rFonts w:ascii="Times New Roman" w:eastAsia="Calibri" w:hAnsi="Times New Roman" w:cs="Times New Roman"/>
          <w:b/>
          <w:sz w:val="24"/>
          <w:szCs w:val="24"/>
        </w:rPr>
        <w:lastRenderedPageBreak/>
        <w:t xml:space="preserve">Передавать </w:t>
      </w:r>
      <w:r w:rsidRPr="007C1A56">
        <w:rPr>
          <w:rFonts w:ascii="Times New Roman" w:eastAsia="Calibri" w:hAnsi="Times New Roman" w:cs="Times New Roman"/>
          <w:sz w:val="24"/>
          <w:szCs w:val="24"/>
        </w:rPr>
        <w:t>характер природных явлений выразительными средствами изобразительного искусства (цвет, линия, пятно, форма, композиция).</w:t>
      </w:r>
    </w:p>
    <w:p w:rsidR="007E0690" w:rsidRPr="007C1A56" w:rsidRDefault="007E0690" w:rsidP="007E0690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1A56">
        <w:rPr>
          <w:rFonts w:ascii="Times New Roman" w:eastAsia="Calibri" w:hAnsi="Times New Roman" w:cs="Times New Roman"/>
          <w:b/>
          <w:sz w:val="24"/>
          <w:szCs w:val="24"/>
        </w:rPr>
        <w:t>Использовать</w:t>
      </w:r>
      <w:r w:rsidRPr="007C1A56">
        <w:rPr>
          <w:rFonts w:ascii="Times New Roman" w:eastAsia="Calibri" w:hAnsi="Times New Roman" w:cs="Times New Roman"/>
          <w:sz w:val="24"/>
          <w:szCs w:val="24"/>
        </w:rPr>
        <w:t xml:space="preserve"> различные художественные материалы и средства для создания выразительных образов природы.</w:t>
      </w:r>
    </w:p>
    <w:p w:rsidR="007E0690" w:rsidRPr="007C1A56" w:rsidRDefault="007E0690" w:rsidP="007E0690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1A56">
        <w:rPr>
          <w:rFonts w:ascii="Times New Roman" w:eastAsia="Calibri" w:hAnsi="Times New Roman" w:cs="Times New Roman"/>
          <w:b/>
          <w:sz w:val="24"/>
          <w:szCs w:val="24"/>
        </w:rPr>
        <w:t>Иметь представление</w:t>
      </w:r>
      <w:r w:rsidRPr="007C1A56">
        <w:rPr>
          <w:rFonts w:ascii="Times New Roman" w:eastAsia="Calibri" w:hAnsi="Times New Roman" w:cs="Times New Roman"/>
          <w:sz w:val="24"/>
          <w:szCs w:val="24"/>
        </w:rPr>
        <w:t xml:space="preserve"> о живописных пейзажах русских    художников</w:t>
      </w:r>
    </w:p>
    <w:p w:rsidR="007E0690" w:rsidRPr="007C1A56" w:rsidRDefault="007E0690" w:rsidP="007E0690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1A56">
        <w:rPr>
          <w:rFonts w:ascii="Times New Roman" w:eastAsia="Calibri" w:hAnsi="Times New Roman" w:cs="Times New Roman"/>
          <w:b/>
          <w:sz w:val="24"/>
          <w:szCs w:val="24"/>
        </w:rPr>
        <w:t>Использовать</w:t>
      </w:r>
      <w:r w:rsidRPr="007C1A56">
        <w:rPr>
          <w:rFonts w:ascii="Times New Roman" w:eastAsia="Calibri" w:hAnsi="Times New Roman" w:cs="Times New Roman"/>
          <w:sz w:val="24"/>
          <w:szCs w:val="24"/>
        </w:rPr>
        <w:t xml:space="preserve"> выразительные возможности различных художественных материалов для передачи собственного замысла.</w:t>
      </w:r>
    </w:p>
    <w:p w:rsidR="007E0690" w:rsidRPr="007C1A56" w:rsidRDefault="007E0690" w:rsidP="007E0690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1A56">
        <w:rPr>
          <w:rFonts w:ascii="Times New Roman" w:eastAsia="Calibri" w:hAnsi="Times New Roman" w:cs="Times New Roman"/>
          <w:b/>
          <w:sz w:val="24"/>
          <w:szCs w:val="24"/>
        </w:rPr>
        <w:t>Определять</w:t>
      </w:r>
      <w:r w:rsidRPr="007C1A56">
        <w:rPr>
          <w:rFonts w:ascii="Times New Roman" w:eastAsia="Calibri" w:hAnsi="Times New Roman" w:cs="Times New Roman"/>
          <w:sz w:val="24"/>
          <w:szCs w:val="24"/>
        </w:rPr>
        <w:t xml:space="preserve"> и </w:t>
      </w:r>
      <w:r w:rsidRPr="007C1A56">
        <w:rPr>
          <w:rFonts w:ascii="Times New Roman" w:eastAsia="Calibri" w:hAnsi="Times New Roman" w:cs="Times New Roman"/>
          <w:b/>
          <w:sz w:val="24"/>
          <w:szCs w:val="24"/>
        </w:rPr>
        <w:t>кратко характеризовать</w:t>
      </w:r>
      <w:r w:rsidRPr="007C1A56">
        <w:rPr>
          <w:rFonts w:ascii="Times New Roman" w:eastAsia="Calibri" w:hAnsi="Times New Roman" w:cs="Times New Roman"/>
          <w:sz w:val="24"/>
          <w:szCs w:val="24"/>
        </w:rPr>
        <w:t xml:space="preserve"> эмоции, которые вызывают цвет в живописи.</w:t>
      </w:r>
    </w:p>
    <w:p w:rsidR="007E0690" w:rsidRPr="007C1A56" w:rsidRDefault="007E0690" w:rsidP="007E0690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1A56">
        <w:rPr>
          <w:rFonts w:ascii="Times New Roman" w:eastAsia="Calibri" w:hAnsi="Times New Roman" w:cs="Times New Roman"/>
          <w:b/>
          <w:sz w:val="24"/>
          <w:szCs w:val="24"/>
        </w:rPr>
        <w:t>Выполнять</w:t>
      </w:r>
      <w:r w:rsidRPr="007C1A56">
        <w:rPr>
          <w:rFonts w:ascii="Times New Roman" w:eastAsia="Calibri" w:hAnsi="Times New Roman" w:cs="Times New Roman"/>
          <w:sz w:val="24"/>
          <w:szCs w:val="24"/>
        </w:rPr>
        <w:t xml:space="preserve"> композиции на передачу настроения, впечатлений, полученных от литературного произведения.</w:t>
      </w:r>
    </w:p>
    <w:p w:rsidR="007E0690" w:rsidRPr="007C1A56" w:rsidRDefault="007E0690" w:rsidP="007E0690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1A56">
        <w:rPr>
          <w:rFonts w:ascii="Times New Roman" w:eastAsia="Calibri" w:hAnsi="Times New Roman" w:cs="Times New Roman"/>
          <w:b/>
          <w:sz w:val="24"/>
          <w:szCs w:val="24"/>
        </w:rPr>
        <w:t>Образно воспринимать</w:t>
      </w:r>
      <w:r w:rsidRPr="007C1A56">
        <w:rPr>
          <w:rFonts w:ascii="Times New Roman" w:eastAsia="Calibri" w:hAnsi="Times New Roman" w:cs="Times New Roman"/>
          <w:sz w:val="24"/>
          <w:szCs w:val="24"/>
        </w:rPr>
        <w:t xml:space="preserve"> искусство и окружающую действительность.</w:t>
      </w:r>
    </w:p>
    <w:p w:rsidR="007E0690" w:rsidRPr="007C1A56" w:rsidRDefault="007E0690" w:rsidP="007E0690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1A56">
        <w:rPr>
          <w:rFonts w:ascii="Times New Roman" w:eastAsia="Calibri" w:hAnsi="Times New Roman" w:cs="Times New Roman"/>
          <w:b/>
          <w:sz w:val="24"/>
          <w:szCs w:val="24"/>
        </w:rPr>
        <w:t>Находить</w:t>
      </w:r>
      <w:r w:rsidRPr="007C1A56">
        <w:rPr>
          <w:rFonts w:ascii="Times New Roman" w:eastAsia="Calibri" w:hAnsi="Times New Roman" w:cs="Times New Roman"/>
          <w:sz w:val="24"/>
          <w:szCs w:val="24"/>
        </w:rPr>
        <w:t xml:space="preserve"> ассоциации природных форм.</w:t>
      </w:r>
    </w:p>
    <w:p w:rsidR="007E0690" w:rsidRPr="007C1A56" w:rsidRDefault="007E0690" w:rsidP="007E0690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1A56">
        <w:rPr>
          <w:rFonts w:ascii="Times New Roman" w:eastAsia="Calibri" w:hAnsi="Times New Roman" w:cs="Times New Roman"/>
          <w:b/>
          <w:sz w:val="24"/>
          <w:szCs w:val="24"/>
        </w:rPr>
        <w:t>Моделировать</w:t>
      </w:r>
      <w:r w:rsidRPr="007C1A56">
        <w:rPr>
          <w:rFonts w:ascii="Times New Roman" w:eastAsia="Calibri" w:hAnsi="Times New Roman" w:cs="Times New Roman"/>
          <w:sz w:val="24"/>
          <w:szCs w:val="24"/>
        </w:rPr>
        <w:t xml:space="preserve"> формы средствами различных материалов.</w:t>
      </w:r>
    </w:p>
    <w:p w:rsidR="007E0690" w:rsidRPr="007C1A56" w:rsidRDefault="007E0690" w:rsidP="007E0690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1A56">
        <w:rPr>
          <w:rFonts w:ascii="Times New Roman" w:eastAsia="Calibri" w:hAnsi="Times New Roman" w:cs="Times New Roman"/>
          <w:b/>
          <w:sz w:val="24"/>
          <w:szCs w:val="24"/>
        </w:rPr>
        <w:t>Моделировать</w:t>
      </w:r>
      <w:r w:rsidRPr="007C1A56">
        <w:rPr>
          <w:rFonts w:ascii="Times New Roman" w:eastAsia="Calibri" w:hAnsi="Times New Roman" w:cs="Times New Roman"/>
          <w:sz w:val="24"/>
          <w:szCs w:val="24"/>
        </w:rPr>
        <w:t xml:space="preserve"> художественными средствами сказочные и фантастические образы.</w:t>
      </w:r>
    </w:p>
    <w:p w:rsidR="007E0690" w:rsidRPr="007C1A56" w:rsidRDefault="007E0690" w:rsidP="007E0690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1A56">
        <w:rPr>
          <w:rFonts w:ascii="Times New Roman" w:eastAsia="Calibri" w:hAnsi="Times New Roman" w:cs="Times New Roman"/>
          <w:b/>
          <w:sz w:val="24"/>
          <w:szCs w:val="24"/>
        </w:rPr>
        <w:t>Конструировать</w:t>
      </w:r>
      <w:r w:rsidRPr="007C1A56">
        <w:rPr>
          <w:rFonts w:ascii="Times New Roman" w:eastAsia="Calibri" w:hAnsi="Times New Roman" w:cs="Times New Roman"/>
          <w:sz w:val="24"/>
          <w:szCs w:val="24"/>
        </w:rPr>
        <w:t xml:space="preserve"> несложные формы предметов в технике бумажной пластики для оформления праздника или театрального представления.</w:t>
      </w:r>
    </w:p>
    <w:p w:rsidR="007E0690" w:rsidRPr="007C1A56" w:rsidRDefault="007E0690" w:rsidP="007E0690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1A56">
        <w:rPr>
          <w:rFonts w:ascii="Times New Roman" w:eastAsia="Calibri" w:hAnsi="Times New Roman" w:cs="Times New Roman"/>
          <w:b/>
          <w:sz w:val="24"/>
          <w:szCs w:val="24"/>
        </w:rPr>
        <w:t>Проектировать и создавать</w:t>
      </w:r>
      <w:r w:rsidRPr="007C1A56">
        <w:rPr>
          <w:rFonts w:ascii="Times New Roman" w:eastAsia="Calibri" w:hAnsi="Times New Roman" w:cs="Times New Roman"/>
          <w:sz w:val="24"/>
          <w:szCs w:val="24"/>
        </w:rPr>
        <w:t xml:space="preserve"> предметы быта.</w:t>
      </w:r>
    </w:p>
    <w:p w:rsidR="007E0690" w:rsidRPr="007C1A56" w:rsidRDefault="007E0690" w:rsidP="007E0690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1A56">
        <w:rPr>
          <w:rFonts w:ascii="Times New Roman" w:eastAsia="Calibri" w:hAnsi="Times New Roman" w:cs="Times New Roman"/>
          <w:b/>
          <w:sz w:val="24"/>
          <w:szCs w:val="24"/>
        </w:rPr>
        <w:t>Различать</w:t>
      </w:r>
      <w:r w:rsidRPr="007C1A56">
        <w:rPr>
          <w:rFonts w:ascii="Times New Roman" w:eastAsia="Calibri" w:hAnsi="Times New Roman" w:cs="Times New Roman"/>
          <w:sz w:val="24"/>
          <w:szCs w:val="24"/>
        </w:rPr>
        <w:t xml:space="preserve"> произведения ведущих центров народных художественных ремесел России.</w:t>
      </w:r>
    </w:p>
    <w:p w:rsidR="007E0690" w:rsidRPr="007C1A56" w:rsidRDefault="007E0690" w:rsidP="007E0690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1A56">
        <w:rPr>
          <w:rFonts w:ascii="Times New Roman" w:eastAsia="Calibri" w:hAnsi="Times New Roman" w:cs="Times New Roman"/>
          <w:b/>
          <w:sz w:val="24"/>
          <w:szCs w:val="24"/>
        </w:rPr>
        <w:t>Узнавать</w:t>
      </w:r>
      <w:r w:rsidRPr="007C1A56">
        <w:rPr>
          <w:rFonts w:ascii="Times New Roman" w:eastAsia="Calibri" w:hAnsi="Times New Roman" w:cs="Times New Roman"/>
          <w:sz w:val="24"/>
          <w:szCs w:val="24"/>
        </w:rPr>
        <w:t xml:space="preserve"> отдельные выдающиеся отечественные произведения и называть их авторов.</w:t>
      </w:r>
    </w:p>
    <w:p w:rsidR="007E0690" w:rsidRPr="007C1A56" w:rsidRDefault="007E0690" w:rsidP="007E0690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7C1A56">
        <w:rPr>
          <w:rFonts w:ascii="Times New Roman" w:eastAsia="Calibri" w:hAnsi="Times New Roman" w:cs="Times New Roman"/>
          <w:b/>
          <w:sz w:val="24"/>
          <w:szCs w:val="24"/>
        </w:rPr>
        <w:t>Рисовать</w:t>
      </w:r>
      <w:proofErr w:type="gramStart"/>
      <w:r w:rsidRPr="007C1A56">
        <w:rPr>
          <w:rFonts w:ascii="Times New Roman" w:eastAsia="Calibri" w:hAnsi="Times New Roman" w:cs="Times New Roman"/>
          <w:b/>
          <w:sz w:val="24"/>
          <w:szCs w:val="24"/>
        </w:rPr>
        <w:t>,л</w:t>
      </w:r>
      <w:proofErr w:type="gramEnd"/>
      <w:r w:rsidRPr="007C1A56">
        <w:rPr>
          <w:rFonts w:ascii="Times New Roman" w:eastAsia="Calibri" w:hAnsi="Times New Roman" w:cs="Times New Roman"/>
          <w:b/>
          <w:sz w:val="24"/>
          <w:szCs w:val="24"/>
        </w:rPr>
        <w:t>епить</w:t>
      </w:r>
      <w:proofErr w:type="spellEnd"/>
      <w:r w:rsidRPr="007C1A56">
        <w:rPr>
          <w:rFonts w:ascii="Times New Roman" w:eastAsia="Calibri" w:hAnsi="Times New Roman" w:cs="Times New Roman"/>
          <w:b/>
          <w:sz w:val="24"/>
          <w:szCs w:val="24"/>
        </w:rPr>
        <w:t>, моделировать</w:t>
      </w:r>
      <w:r w:rsidRPr="007C1A56">
        <w:rPr>
          <w:rFonts w:ascii="Times New Roman" w:eastAsia="Calibri" w:hAnsi="Times New Roman" w:cs="Times New Roman"/>
          <w:sz w:val="24"/>
          <w:szCs w:val="24"/>
        </w:rPr>
        <w:t xml:space="preserve"> и </w:t>
      </w:r>
      <w:r w:rsidRPr="007C1A56">
        <w:rPr>
          <w:rFonts w:ascii="Times New Roman" w:eastAsia="Calibri" w:hAnsi="Times New Roman" w:cs="Times New Roman"/>
          <w:b/>
          <w:sz w:val="24"/>
          <w:szCs w:val="24"/>
        </w:rPr>
        <w:t xml:space="preserve">конструировать </w:t>
      </w:r>
      <w:r w:rsidRPr="007C1A56">
        <w:rPr>
          <w:rFonts w:ascii="Times New Roman" w:eastAsia="Calibri" w:hAnsi="Times New Roman" w:cs="Times New Roman"/>
          <w:sz w:val="24"/>
          <w:szCs w:val="24"/>
        </w:rPr>
        <w:t>из бумаги по представлению на обозначенные темы.</w:t>
      </w:r>
    </w:p>
    <w:p w:rsidR="007E0690" w:rsidRPr="007C1A56" w:rsidRDefault="007E0690" w:rsidP="007E0690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1A56">
        <w:rPr>
          <w:rFonts w:ascii="Times New Roman" w:eastAsia="Calibri" w:hAnsi="Times New Roman" w:cs="Times New Roman"/>
          <w:b/>
          <w:sz w:val="24"/>
          <w:szCs w:val="24"/>
        </w:rPr>
        <w:t>Создавать</w:t>
      </w:r>
      <w:r w:rsidRPr="007C1A56">
        <w:rPr>
          <w:rFonts w:ascii="Times New Roman" w:eastAsia="Calibri" w:hAnsi="Times New Roman" w:cs="Times New Roman"/>
          <w:sz w:val="24"/>
          <w:szCs w:val="24"/>
        </w:rPr>
        <w:t xml:space="preserve"> простые художественные изделия подарочного характера.</w:t>
      </w:r>
    </w:p>
    <w:p w:rsidR="007E0690" w:rsidRPr="007C1A56" w:rsidRDefault="007E0690" w:rsidP="007E0690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1A56">
        <w:rPr>
          <w:rFonts w:ascii="Times New Roman" w:eastAsia="Calibri" w:hAnsi="Times New Roman" w:cs="Times New Roman"/>
          <w:b/>
          <w:sz w:val="24"/>
          <w:szCs w:val="24"/>
        </w:rPr>
        <w:t xml:space="preserve">Знать </w:t>
      </w:r>
      <w:r w:rsidRPr="007C1A56">
        <w:rPr>
          <w:rFonts w:ascii="Times New Roman" w:eastAsia="Calibri" w:hAnsi="Times New Roman" w:cs="Times New Roman"/>
          <w:sz w:val="24"/>
          <w:szCs w:val="24"/>
        </w:rPr>
        <w:t>традиции своего народа, запечатленные в искусстве.</w:t>
      </w:r>
    </w:p>
    <w:p w:rsidR="007E0690" w:rsidRPr="007C1A56" w:rsidRDefault="007E0690" w:rsidP="007E0690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1A56">
        <w:rPr>
          <w:rFonts w:ascii="Times New Roman" w:eastAsia="Calibri" w:hAnsi="Times New Roman" w:cs="Times New Roman"/>
          <w:b/>
          <w:sz w:val="24"/>
          <w:szCs w:val="24"/>
        </w:rPr>
        <w:t>Использовать</w:t>
      </w:r>
      <w:r w:rsidRPr="007C1A56">
        <w:rPr>
          <w:rFonts w:ascii="Times New Roman" w:eastAsia="Calibri" w:hAnsi="Times New Roman" w:cs="Times New Roman"/>
          <w:sz w:val="24"/>
          <w:szCs w:val="24"/>
        </w:rPr>
        <w:t xml:space="preserve"> художественные материалы (гуашь, цветные карандаши, акварель, пластилин, глину, бумагу и другие материалы).</w:t>
      </w:r>
    </w:p>
    <w:p w:rsidR="007E0690" w:rsidRPr="007C1A56" w:rsidRDefault="007E0690" w:rsidP="007E0690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1A56">
        <w:rPr>
          <w:rFonts w:ascii="Times New Roman" w:eastAsia="Calibri" w:hAnsi="Times New Roman" w:cs="Times New Roman"/>
          <w:b/>
          <w:sz w:val="24"/>
          <w:szCs w:val="24"/>
        </w:rPr>
        <w:t>Применять</w:t>
      </w:r>
      <w:r w:rsidRPr="007C1A56">
        <w:rPr>
          <w:rFonts w:ascii="Times New Roman" w:eastAsia="Calibri" w:hAnsi="Times New Roman" w:cs="Times New Roman"/>
          <w:sz w:val="24"/>
          <w:szCs w:val="24"/>
        </w:rPr>
        <w:t xml:space="preserve"> средства художественной выразительности в рисунке и живописи, декоративных и конструктивных работах.</w:t>
      </w:r>
    </w:p>
    <w:p w:rsidR="007E0690" w:rsidRPr="007C1A56" w:rsidRDefault="007E0690" w:rsidP="007E0690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1A56">
        <w:rPr>
          <w:rFonts w:ascii="Times New Roman" w:eastAsia="Calibri" w:hAnsi="Times New Roman" w:cs="Times New Roman"/>
          <w:b/>
          <w:sz w:val="24"/>
          <w:szCs w:val="24"/>
        </w:rPr>
        <w:t>Различать и использовать</w:t>
      </w:r>
      <w:r w:rsidRPr="007C1A56">
        <w:rPr>
          <w:rFonts w:ascii="Times New Roman" w:eastAsia="Calibri" w:hAnsi="Times New Roman" w:cs="Times New Roman"/>
          <w:sz w:val="24"/>
          <w:szCs w:val="24"/>
        </w:rPr>
        <w:t xml:space="preserve"> основные и составные, теплые и холодные цвета.</w:t>
      </w:r>
    </w:p>
    <w:p w:rsidR="007E0690" w:rsidRPr="007C1A56" w:rsidRDefault="007E0690" w:rsidP="007E0690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1A56">
        <w:rPr>
          <w:rFonts w:ascii="Times New Roman" w:eastAsia="Calibri" w:hAnsi="Times New Roman" w:cs="Times New Roman"/>
          <w:b/>
          <w:sz w:val="24"/>
          <w:szCs w:val="24"/>
        </w:rPr>
        <w:t>Продумывать и выстраивать</w:t>
      </w:r>
      <w:r w:rsidRPr="007C1A56">
        <w:rPr>
          <w:rFonts w:ascii="Times New Roman" w:eastAsia="Calibri" w:hAnsi="Times New Roman" w:cs="Times New Roman"/>
          <w:sz w:val="24"/>
          <w:szCs w:val="24"/>
        </w:rPr>
        <w:t xml:space="preserve"> композицию рисунка, аппликации.</w:t>
      </w:r>
    </w:p>
    <w:p w:rsidR="007E0690" w:rsidRPr="007C1A56" w:rsidRDefault="007E0690" w:rsidP="007E0690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1A56">
        <w:rPr>
          <w:rFonts w:ascii="Times New Roman" w:eastAsia="Calibri" w:hAnsi="Times New Roman" w:cs="Times New Roman"/>
          <w:b/>
          <w:sz w:val="24"/>
          <w:szCs w:val="24"/>
        </w:rPr>
        <w:t xml:space="preserve">Вычленять </w:t>
      </w:r>
      <w:r w:rsidRPr="007C1A56">
        <w:rPr>
          <w:rFonts w:ascii="Times New Roman" w:eastAsia="Calibri" w:hAnsi="Times New Roman" w:cs="Times New Roman"/>
          <w:sz w:val="24"/>
          <w:szCs w:val="24"/>
        </w:rPr>
        <w:t>основные формы и использовать в рисунке, лепке и бумажной пластике.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E0690" w:rsidRPr="007C1A56" w:rsidRDefault="007E0690" w:rsidP="007E0690">
      <w:pPr>
        <w:spacing w:after="0" w:line="240" w:lineRule="auto"/>
        <w:jc w:val="center"/>
        <w:textAlignment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V</w:t>
      </w:r>
      <w:r w:rsidRPr="007C1A56">
        <w:rPr>
          <w:rFonts w:ascii="Times New Roman" w:eastAsia="Times New Roman" w:hAnsi="Times New Roman" w:cs="Times New Roman"/>
          <w:b/>
          <w:sz w:val="24"/>
          <w:szCs w:val="24"/>
        </w:rPr>
        <w:t>. Содержание курса</w:t>
      </w:r>
    </w:p>
    <w:p w:rsidR="007E0690" w:rsidRPr="007C1A56" w:rsidRDefault="007E0690" w:rsidP="007E0690">
      <w:pPr>
        <w:spacing w:after="0" w:line="240" w:lineRule="auto"/>
        <w:jc w:val="center"/>
        <w:textAlignment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E0690" w:rsidRPr="007C1A56" w:rsidRDefault="007E0690" w:rsidP="007E0690">
      <w:pPr>
        <w:spacing w:after="0" w:line="240" w:lineRule="auto"/>
        <w:jc w:val="center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1 класс (33 ч</w:t>
      </w:r>
      <w:r w:rsidRPr="007C1A56">
        <w:rPr>
          <w:rFonts w:ascii="Times New Roman" w:eastAsia="Times New Roman" w:hAnsi="Times New Roman" w:cs="Times New Roman"/>
          <w:b/>
          <w:sz w:val="24"/>
          <w:szCs w:val="24"/>
        </w:rPr>
        <w:t>)</w:t>
      </w:r>
    </w:p>
    <w:p w:rsidR="007E0690" w:rsidRPr="007C1A56" w:rsidRDefault="007E0690" w:rsidP="007E0690">
      <w:pPr>
        <w:spacing w:after="0" w:line="240" w:lineRule="auto"/>
        <w:jc w:val="center"/>
        <w:outlineLvl w:val="2"/>
        <w:rPr>
          <w:rFonts w:ascii="Times New Roman" w:eastAsia="Arial Unicode MS" w:hAnsi="Times New Roman" w:cs="Times New Roman"/>
          <w:b/>
          <w:bCs/>
          <w:color w:val="BF6000"/>
          <w:sz w:val="24"/>
          <w:szCs w:val="24"/>
        </w:rPr>
      </w:pPr>
      <w:r w:rsidRPr="007C1A56">
        <w:rPr>
          <w:rFonts w:ascii="Times New Roman" w:eastAsia="Arial Unicode MS" w:hAnsi="Times New Roman" w:cs="Times New Roman"/>
          <w:b/>
          <w:bCs/>
          <w:color w:val="BF6000"/>
          <w:sz w:val="24"/>
          <w:szCs w:val="24"/>
        </w:rPr>
        <w:t xml:space="preserve">Ты изображаешь, украшаешь и строишь 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sz w:val="24"/>
          <w:szCs w:val="24"/>
        </w:rPr>
        <w:t>Три вида художественной деятельности, определяющие все многообразие визуальных пространственных искусств, положены в основу первого, вступительного класса. На помощь детям (и учителю) приходит игровая, образная форма приобщения: "Три брата-мастера – Мастер Изображения, Мастер Украшения и Мастер Постройки". Открытием для детей должно стать, что многие их повседневные бытовые игры являются художественной деятельностью – тем же, чем занимаются взрослые художники (пока еще не искусство). Увидеть в окружающей жизни работу того или иного брата-мастера – интересная игра. С нее и начинается познание связей искусства с жизнью. Здесь учитель закладывает фундамент в познании огромного, сложного мира пластических искусств. В задачу этого года также входит осознание того, что "Мастера" работают определенными материалами, входит и первичное освоение этих материалов.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sz w:val="24"/>
          <w:szCs w:val="24"/>
        </w:rPr>
        <w:t xml:space="preserve">Но "Мастера" предстают перед детьми не все сразу. Сначала они под "шапкой-невидимкой". В первой четверти снимает с себя "шапку" и начинает открыто играть с детьми "Мастер Изображения". Во второй четверти он поможет снять "шапку-невидимку" с "Мастера Украшения", в третьей – с "Мастера Постройки". А в четвертой они показывают детям, что друг без друга жить не могут и всегда работают вместе. Нужно 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иметь в виду и особый смысл обобщающих уроков: в них через работу каждого "Мастера" связывается детская художественная работа </w:t>
      </w:r>
      <w:proofErr w:type="gramStart"/>
      <w:r w:rsidRPr="007C1A56">
        <w:rPr>
          <w:rFonts w:ascii="Times New Roman" w:eastAsia="Times New Roman" w:hAnsi="Times New Roman" w:cs="Times New Roman"/>
          <w:sz w:val="24"/>
          <w:szCs w:val="24"/>
        </w:rPr>
        <w:t>со</w:t>
      </w:r>
      <w:proofErr w:type="gramEnd"/>
      <w:r w:rsidRPr="007C1A56">
        <w:rPr>
          <w:rFonts w:ascii="Times New Roman" w:eastAsia="Times New Roman" w:hAnsi="Times New Roman" w:cs="Times New Roman"/>
          <w:sz w:val="24"/>
          <w:szCs w:val="24"/>
        </w:rPr>
        <w:t xml:space="preserve"> взрослым искусством, с окружающей действительностью.</w:t>
      </w:r>
    </w:p>
    <w:p w:rsidR="007E0690" w:rsidRPr="007C1A56" w:rsidRDefault="007E0690" w:rsidP="007E0690">
      <w:pPr>
        <w:spacing w:after="0" w:line="240" w:lineRule="auto"/>
        <w:jc w:val="center"/>
        <w:outlineLvl w:val="2"/>
        <w:rPr>
          <w:rFonts w:ascii="Times New Roman" w:eastAsia="Arial Unicode MS" w:hAnsi="Times New Roman" w:cs="Times New Roman"/>
          <w:b/>
          <w:bCs/>
          <w:color w:val="BF6000"/>
          <w:sz w:val="24"/>
          <w:szCs w:val="24"/>
        </w:rPr>
      </w:pPr>
    </w:p>
    <w:p w:rsidR="007E0690" w:rsidRPr="007C1A56" w:rsidRDefault="007E0690" w:rsidP="007E0690">
      <w:pPr>
        <w:spacing w:after="0" w:line="240" w:lineRule="auto"/>
        <w:jc w:val="center"/>
        <w:outlineLvl w:val="2"/>
        <w:rPr>
          <w:rFonts w:ascii="Times New Roman" w:eastAsia="Arial Unicode MS" w:hAnsi="Times New Roman" w:cs="Times New Roman"/>
          <w:b/>
          <w:bCs/>
          <w:color w:val="BF6000"/>
          <w:sz w:val="24"/>
          <w:szCs w:val="24"/>
        </w:rPr>
      </w:pPr>
      <w:r w:rsidRPr="007C1A56">
        <w:rPr>
          <w:rFonts w:ascii="Times New Roman" w:eastAsia="Arial Unicode MS" w:hAnsi="Times New Roman" w:cs="Times New Roman"/>
          <w:b/>
          <w:bCs/>
          <w:color w:val="BF6000"/>
          <w:sz w:val="24"/>
          <w:szCs w:val="24"/>
        </w:rPr>
        <w:t>Тема 1. Ты изображаешь. Знакомство с "Мастером Изображения". Чем и как работают художники.  (11 ч)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sz w:val="24"/>
          <w:szCs w:val="24"/>
        </w:rPr>
        <w:t xml:space="preserve">"Мастер Изображения" учит видеть и изображать. 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br/>
        <w:t>И все последующие годы обучения будет помогать в этом детям – помогать видеть, рассматривать мир. Чтобы видеть, надо не только смотреть, но и рисовать самому. Этому надо учиться. Здесь закладываются только основы понимания огромной роли деятельности изображения в жизни людей, в дальнейшие годы учитель будет развивать это понимание. В открытия четверти входит и то, что в искусстве существует не только Художник, но и Зритель. Быть хорошим зрителем – тоже нужно учиться, и "Мастер Изображения" учит нас этому.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sz w:val="24"/>
          <w:szCs w:val="24"/>
        </w:rPr>
        <w:t xml:space="preserve">Задачей "Мастера" является и обучение детей первичному опыту владения доступными начальной школе материалами. Опыт этот будет </w:t>
      </w:r>
      <w:proofErr w:type="gramStart"/>
      <w:r w:rsidRPr="007C1A56">
        <w:rPr>
          <w:rFonts w:ascii="Times New Roman" w:eastAsia="Times New Roman" w:hAnsi="Times New Roman" w:cs="Times New Roman"/>
          <w:sz w:val="24"/>
          <w:szCs w:val="24"/>
        </w:rPr>
        <w:t>углубляться</w:t>
      </w:r>
      <w:proofErr w:type="gramEnd"/>
      <w:r w:rsidRPr="007C1A56">
        <w:rPr>
          <w:rFonts w:ascii="Times New Roman" w:eastAsia="Times New Roman" w:hAnsi="Times New Roman" w:cs="Times New Roman"/>
          <w:sz w:val="24"/>
          <w:szCs w:val="24"/>
        </w:rPr>
        <w:t xml:space="preserve"> и расширяться во всей дальнейшей работе.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"Мастер Изображения" помогает увидеть, учит рассматривать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sz w:val="24"/>
          <w:szCs w:val="24"/>
        </w:rPr>
        <w:t>Развитие наблюдательности и аналитических возможностей глаза. Фрагменты природы. Животные – чем они похожи и чем отличаются друг от друга.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Материалы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бумага, фломастеры или цветные карандаши, или мелки.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Зрительный ряд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слайды с изображением рисунков животных или живых зверей.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Литературный ряд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стихи про зверей, про носы и хвосты.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Музыкальный ряд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К.Сен-Санс, сюита "Карнавал животных".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Изображать можно пятном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sz w:val="24"/>
          <w:szCs w:val="24"/>
        </w:rPr>
        <w:t>Присмотреться к разным пятнам – мох на камне, осыпь на стене, узоры на мраморе в метро и постараться увидеть в них какие-либо изображения. Превратить пятно в изображение зверушки. Пятно, наклеенное или нарисованное, подготовлено учителем.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Материалы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 xml:space="preserve">: карандаш, мелки, черная тушь, черный фломастер. 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Зрительный ряд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 xml:space="preserve">: иллюстрации к книгам о животных </w:t>
      </w:r>
      <w:proofErr w:type="spellStart"/>
      <w:r w:rsidRPr="007C1A56">
        <w:rPr>
          <w:rFonts w:ascii="Times New Roman" w:eastAsia="Times New Roman" w:hAnsi="Times New Roman" w:cs="Times New Roman"/>
          <w:sz w:val="24"/>
          <w:szCs w:val="24"/>
        </w:rPr>
        <w:t>Е.Чарушина</w:t>
      </w:r>
      <w:proofErr w:type="spellEnd"/>
      <w:r w:rsidRPr="007C1A56">
        <w:rPr>
          <w:rFonts w:ascii="Times New Roman" w:eastAsia="Times New Roman" w:hAnsi="Times New Roman" w:cs="Times New Roman"/>
          <w:sz w:val="24"/>
          <w:szCs w:val="24"/>
        </w:rPr>
        <w:t xml:space="preserve">, В.Лебедева, Т.Мавриной, </w:t>
      </w:r>
      <w:proofErr w:type="spellStart"/>
      <w:r w:rsidRPr="007C1A56">
        <w:rPr>
          <w:rFonts w:ascii="Times New Roman" w:eastAsia="Times New Roman" w:hAnsi="Times New Roman" w:cs="Times New Roman"/>
          <w:sz w:val="24"/>
          <w:szCs w:val="24"/>
        </w:rPr>
        <w:t>М.Митурича</w:t>
      </w:r>
      <w:proofErr w:type="spellEnd"/>
      <w:r w:rsidRPr="007C1A56">
        <w:rPr>
          <w:rFonts w:ascii="Times New Roman" w:eastAsia="Times New Roman" w:hAnsi="Times New Roman" w:cs="Times New Roman"/>
          <w:sz w:val="24"/>
          <w:szCs w:val="24"/>
        </w:rPr>
        <w:t xml:space="preserve"> и других художников, работающих пятном.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Изображать можно в объеме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sz w:val="24"/>
          <w:szCs w:val="24"/>
        </w:rPr>
        <w:t>Превратим комок пластилина в птицу. Лепка. Посмотреть и подумать, какие объемные предметы на что-нибудь похожи, например, картофелины и другие овощи, коряги в лесу или парке.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Материалы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пластилин, стеки, дощечка.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Зрительный ряд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слайды природных объемов выразительных форм или настоящие камешки, форма которых что-нибудь напоминает.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Изображать можно линией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sz w:val="24"/>
          <w:szCs w:val="24"/>
        </w:rPr>
        <w:t>Линией можно рассказывать. "Расскажи нам о себе" – рисунок или ряд последовательных рисунков.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Материалы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бумага, черный фломастер или карандаш.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Зрительный ряд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 xml:space="preserve">: линейные иллюстрации детских книг, рисунки на темы стихов С.Маршака, </w:t>
      </w:r>
      <w:proofErr w:type="spellStart"/>
      <w:r w:rsidRPr="007C1A56">
        <w:rPr>
          <w:rFonts w:ascii="Times New Roman" w:eastAsia="Times New Roman" w:hAnsi="Times New Roman" w:cs="Times New Roman"/>
          <w:sz w:val="24"/>
          <w:szCs w:val="24"/>
        </w:rPr>
        <w:t>А.Барто</w:t>
      </w:r>
      <w:proofErr w:type="spellEnd"/>
      <w:r w:rsidRPr="007C1A56">
        <w:rPr>
          <w:rFonts w:ascii="Times New Roman" w:eastAsia="Times New Roman" w:hAnsi="Times New Roman" w:cs="Times New Roman"/>
          <w:sz w:val="24"/>
          <w:szCs w:val="24"/>
        </w:rPr>
        <w:t>, Д.Хармса с веселым, озорным развитием сюжета.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Литературный ряд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веселые стихи про жизнь дома.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Музыкальный ряд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детские песенки о жизни в семье.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Изображать можно и то, что невидимо </w:t>
      </w:r>
      <w:r w:rsidRPr="007C1A56">
        <w:rPr>
          <w:rFonts w:ascii="Times New Roman" w:eastAsia="Times New Roman" w:hAnsi="Times New Roman" w:cs="Times New Roman"/>
          <w:b/>
          <w:bCs/>
          <w:sz w:val="24"/>
          <w:szCs w:val="24"/>
        </w:rPr>
        <w:t>(</w:t>
      </w:r>
      <w:r w:rsidRPr="007C1A5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настроение</w:t>
      </w:r>
      <w:r w:rsidRPr="007C1A56">
        <w:rPr>
          <w:rFonts w:ascii="Times New Roman" w:eastAsia="Times New Roman" w:hAnsi="Times New Roman" w:cs="Times New Roman"/>
          <w:b/>
          <w:bCs/>
          <w:sz w:val="24"/>
          <w:szCs w:val="24"/>
        </w:rPr>
        <w:t>)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sz w:val="24"/>
          <w:szCs w:val="24"/>
        </w:rPr>
        <w:t>Изобразить радость и изобразить грусть. Рисуем музыку – задача выразить в изображении образы контрастных по настроению музыкальных пьес.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Материалы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белая бумага, цветные фломастеры, цветные карандаши или мелки.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Музыкальный ряд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мелодии радостные и грустные.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Наши краски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Проба красок. Радость общения с красками. Овладение навыками организации рабочего места и пользования красками. Название цвета. Что в жизни напоминает каждый цвет. Игровое изображение красочного многоцветного коврика. 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Материалы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краски, гуашь, крупная и тонкая кисти, белая бумага.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Художники и зрител</w:t>
      </w:r>
      <w:proofErr w:type="gramStart"/>
      <w:r w:rsidRPr="007C1A5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и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(</w:t>
      </w:r>
      <w:proofErr w:type="gramEnd"/>
      <w:r w:rsidRPr="007C1A56">
        <w:rPr>
          <w:rFonts w:ascii="Times New Roman" w:eastAsia="Times New Roman" w:hAnsi="Times New Roman" w:cs="Times New Roman"/>
          <w:sz w:val="24"/>
          <w:szCs w:val="24"/>
        </w:rPr>
        <w:t>обобщение темы)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sz w:val="24"/>
          <w:szCs w:val="24"/>
        </w:rPr>
        <w:t>Быть зрителем интересно и непросто. Этому надо учиться. Знакомство с понятием "произведение искусства". Картина. Скульптура. Цвет и краски в картинах художников. Развитие навыков восприятия. Беседа.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Зрительный ряд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 xml:space="preserve">: В.Ван </w:t>
      </w:r>
      <w:proofErr w:type="spellStart"/>
      <w:r w:rsidRPr="007C1A56">
        <w:rPr>
          <w:rFonts w:ascii="Times New Roman" w:eastAsia="Times New Roman" w:hAnsi="Times New Roman" w:cs="Times New Roman"/>
          <w:sz w:val="24"/>
          <w:szCs w:val="24"/>
        </w:rPr>
        <w:t>Гог</w:t>
      </w:r>
      <w:proofErr w:type="spellEnd"/>
      <w:r w:rsidRPr="007C1A56">
        <w:rPr>
          <w:rFonts w:ascii="Times New Roman" w:eastAsia="Times New Roman" w:hAnsi="Times New Roman" w:cs="Times New Roman"/>
          <w:sz w:val="24"/>
          <w:szCs w:val="24"/>
        </w:rPr>
        <w:t xml:space="preserve"> "Подсолнухи", Н.Рерих "Заморские гости", В.Васнецов "Три богатыря", </w:t>
      </w:r>
      <w:proofErr w:type="spellStart"/>
      <w:r w:rsidRPr="007C1A56">
        <w:rPr>
          <w:rFonts w:ascii="Times New Roman" w:eastAsia="Times New Roman" w:hAnsi="Times New Roman" w:cs="Times New Roman"/>
          <w:sz w:val="24"/>
          <w:szCs w:val="24"/>
        </w:rPr>
        <w:t>С.Кончаловский</w:t>
      </w:r>
      <w:proofErr w:type="spellEnd"/>
      <w:r w:rsidRPr="007C1A56">
        <w:rPr>
          <w:rFonts w:ascii="Times New Roman" w:eastAsia="Times New Roman" w:hAnsi="Times New Roman" w:cs="Times New Roman"/>
          <w:sz w:val="24"/>
          <w:szCs w:val="24"/>
        </w:rPr>
        <w:t xml:space="preserve"> "Сирень", М.Врубель "Царевна Лебедь".</w:t>
      </w:r>
    </w:p>
    <w:p w:rsidR="007E0690" w:rsidRPr="007C1A56" w:rsidRDefault="007E0690" w:rsidP="007E0690">
      <w:pPr>
        <w:spacing w:after="0" w:line="240" w:lineRule="auto"/>
        <w:jc w:val="center"/>
        <w:outlineLvl w:val="2"/>
        <w:rPr>
          <w:rFonts w:ascii="Times New Roman" w:eastAsia="Arial Unicode MS" w:hAnsi="Times New Roman" w:cs="Times New Roman"/>
          <w:b/>
          <w:bCs/>
          <w:color w:val="BF6000"/>
          <w:sz w:val="24"/>
          <w:szCs w:val="24"/>
        </w:rPr>
      </w:pPr>
      <w:r w:rsidRPr="007C1A56">
        <w:rPr>
          <w:rFonts w:ascii="Times New Roman" w:eastAsia="Arial Unicode MS" w:hAnsi="Times New Roman" w:cs="Times New Roman"/>
          <w:b/>
          <w:bCs/>
          <w:color w:val="BF6000"/>
          <w:sz w:val="24"/>
          <w:szCs w:val="24"/>
        </w:rPr>
        <w:t xml:space="preserve">Тема 2. Ты украшаешь. Знакомство с "Мастером Украшения". </w:t>
      </w:r>
      <w:r w:rsidRPr="007C1A56">
        <w:rPr>
          <w:rFonts w:ascii="Times New Roman" w:eastAsia="Arial Unicode MS" w:hAnsi="Times New Roman" w:cs="Times New Roman"/>
          <w:b/>
          <w:bCs/>
          <w:color w:val="BF6000"/>
          <w:sz w:val="24"/>
          <w:szCs w:val="28"/>
        </w:rPr>
        <w:t>Реальность и фантазия</w:t>
      </w:r>
      <w:r w:rsidRPr="007C1A56">
        <w:rPr>
          <w:rFonts w:ascii="Times New Roman" w:eastAsia="Arial Unicode MS" w:hAnsi="Times New Roman" w:cs="Times New Roman"/>
          <w:b/>
          <w:bCs/>
          <w:color w:val="BF6000"/>
          <w:sz w:val="24"/>
          <w:szCs w:val="24"/>
        </w:rPr>
        <w:t xml:space="preserve"> (8 ч)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sz w:val="24"/>
          <w:szCs w:val="24"/>
        </w:rPr>
        <w:t xml:space="preserve">"Мастер Изображения", с которым дети познакомились в первой четверти, – "Мастер Познания", внимательного вглядывания в жизнь. "Мастер Украшения" делает в жизни совсем иное – это "Мастер Общения". Он организует общение людей, </w:t>
      </w:r>
      <w:proofErr w:type="gramStart"/>
      <w:r w:rsidRPr="007C1A56">
        <w:rPr>
          <w:rFonts w:ascii="Times New Roman" w:eastAsia="Times New Roman" w:hAnsi="Times New Roman" w:cs="Times New Roman"/>
          <w:sz w:val="24"/>
          <w:szCs w:val="24"/>
        </w:rPr>
        <w:t>помогая им открыто</w:t>
      </w:r>
      <w:proofErr w:type="gramEnd"/>
      <w:r w:rsidRPr="007C1A56">
        <w:rPr>
          <w:rFonts w:ascii="Times New Roman" w:eastAsia="Times New Roman" w:hAnsi="Times New Roman" w:cs="Times New Roman"/>
          <w:sz w:val="24"/>
          <w:szCs w:val="24"/>
        </w:rPr>
        <w:t xml:space="preserve"> выявлять свои роли. Сегодня мы идем в поход, завтра на работу, потом на бал – и одеждой говорим об этих своих ролях, о том, кто мы сегодня, что будем делать. Нагляднее, конечно, эта работа "Мастера Украшения" проявляется на балах, карнавалах, в театральных постановках. Да и в природе мы отличаем одних птиц или бабочек от других по их украшениям. 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Мир природы полон украшений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sz w:val="24"/>
          <w:szCs w:val="24"/>
        </w:rPr>
        <w:t>Развитие наблюдательности. Опыт эстетических впечатлений. Украшение крыльев бабочки. Бабочка украшается по вырезанной учителем заготовке или может быть нарисована (крупно, на весь лист) детьми на уроке. Многообразие и красота узоров в природе.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Материалы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 xml:space="preserve">: гуашь, крупная и тонкая кисти, цветная или белая бумага. 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Зрительный ряд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слайды "Бабочки", коллекции бабочек, книги с их изображением.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sz w:val="24"/>
          <w:szCs w:val="24"/>
        </w:rPr>
        <w:t>Изображение нарядной птицы в технике объемной аппликации, коллажа. Развитие декоративного чувства совмещения материалов, их цвета и фактуры.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Материалы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 xml:space="preserve">: разноцветная и </w:t>
      </w:r>
      <w:proofErr w:type="spellStart"/>
      <w:r w:rsidRPr="007C1A56">
        <w:rPr>
          <w:rFonts w:ascii="Times New Roman" w:eastAsia="Times New Roman" w:hAnsi="Times New Roman" w:cs="Times New Roman"/>
          <w:sz w:val="24"/>
          <w:szCs w:val="24"/>
        </w:rPr>
        <w:t>разнофактурная</w:t>
      </w:r>
      <w:proofErr w:type="spellEnd"/>
      <w:r w:rsidRPr="007C1A56">
        <w:rPr>
          <w:rFonts w:ascii="Times New Roman" w:eastAsia="Times New Roman" w:hAnsi="Times New Roman" w:cs="Times New Roman"/>
          <w:sz w:val="24"/>
          <w:szCs w:val="24"/>
        </w:rPr>
        <w:t xml:space="preserve"> бумага, ножницы, клей.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Зрительный ряд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 xml:space="preserve">: слайды и книги с изображением различных птиц. 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Музыкальный ряд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детские или народные песни с ярко выраженным игровым, декоративным моментом (звон колокольчика, имитация птичьего пения).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Красоту надо уметь замечать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sz w:val="24"/>
          <w:szCs w:val="24"/>
        </w:rPr>
        <w:t>Неброская и "неожиданная" красота в природе. Рассматривание различных поверхностей: кора дерева, пена волны, капли на ветках и т.д. Развитие декоративного чувства фактуры. Опыт зрительных поэтических впечатлений.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sz w:val="24"/>
          <w:szCs w:val="24"/>
        </w:rPr>
        <w:t>Изображение спинки ящерки или коры дерева. Красота фактуры и рисунка. Знакомство с техникой одноцветной монотипии.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Материалы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для учителя – валик для накатки, разведенная водой гуашь или типографская краска; для детей – дощечка из пластмассы, линолеума или кафельная плитка, листки бумаги, карандаш.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Зрительный ряд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слайды различных поверхностей: кора, мох, рябь на воде, а также слайды, показывающие ящериц, змей, лягушек.</w:t>
      </w:r>
      <w:proofErr w:type="gramEnd"/>
      <w:r w:rsidRPr="007C1A56">
        <w:rPr>
          <w:rFonts w:ascii="Times New Roman" w:eastAsia="Times New Roman" w:hAnsi="Times New Roman" w:cs="Times New Roman"/>
          <w:sz w:val="24"/>
          <w:szCs w:val="24"/>
        </w:rPr>
        <w:t xml:space="preserve"> При возможности – подлинная кора, спилы дерева, камни.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Как, когда, для чего украшает себя человек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sz w:val="24"/>
          <w:szCs w:val="24"/>
        </w:rPr>
        <w:t xml:space="preserve">Все украшения человека что-то рассказывают о своем хозяине. Что могут рассказать украшения. Рассматриваем персонажи </w:t>
      </w:r>
      <w:proofErr w:type="gramStart"/>
      <w:r w:rsidRPr="007C1A56">
        <w:rPr>
          <w:rFonts w:ascii="Times New Roman" w:eastAsia="Times New Roman" w:hAnsi="Times New Roman" w:cs="Times New Roman"/>
          <w:sz w:val="24"/>
          <w:szCs w:val="24"/>
        </w:rPr>
        <w:t>сказок</w:t>
      </w:r>
      <w:proofErr w:type="gramEnd"/>
      <w:r w:rsidRPr="007C1A56">
        <w:rPr>
          <w:rFonts w:ascii="Times New Roman" w:eastAsia="Times New Roman" w:hAnsi="Times New Roman" w:cs="Times New Roman"/>
          <w:sz w:val="24"/>
          <w:szCs w:val="24"/>
        </w:rPr>
        <w:t xml:space="preserve"> – какие у них украшения. Как они помогают нам узнавать героев. Изображения выбранных сказочных героев и их украшений.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Материалы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цветная бумага, гуашь, кисть.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Зрительный ряд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слайды или иллюстрации с персонажами известных сказок.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Литературный ряд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фрагменты сказок с описанием внешнего вида героя.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lastRenderedPageBreak/>
        <w:t>Музыкальный ряд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песенки сказочных героев.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"Мастер Украшения" помогает сделать праздник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sz w:val="24"/>
          <w:szCs w:val="24"/>
        </w:rPr>
        <w:t>Украшение комнаты. Изготовление праздничных новогодних гирлянд и звезд. Украшение класса и своего дома к новогодним праздникам. Коллективное панно "Новогодняя елка".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Материалы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цветная бумага, ножницы, клей, фольга, серпантин.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Зрительный ряд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 xml:space="preserve">: детские работы, выполненные за четверть. 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Литературный ряд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 xml:space="preserve">: стихи о празднике Нового года. 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Музыкальный ряд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рождественские и новогодние праздничные песни, П. Чайковский фрагменты балета "Щелкунчик".</w:t>
      </w:r>
    </w:p>
    <w:p w:rsidR="007E0690" w:rsidRPr="007C1A56" w:rsidRDefault="007E0690" w:rsidP="007E0690">
      <w:pPr>
        <w:spacing w:after="0" w:line="240" w:lineRule="auto"/>
        <w:jc w:val="center"/>
        <w:outlineLvl w:val="2"/>
        <w:rPr>
          <w:rFonts w:ascii="Times New Roman" w:eastAsia="Arial Unicode MS" w:hAnsi="Times New Roman" w:cs="Times New Roman"/>
          <w:b/>
          <w:bCs/>
          <w:color w:val="BF6000"/>
          <w:sz w:val="24"/>
          <w:szCs w:val="24"/>
        </w:rPr>
      </w:pPr>
      <w:r w:rsidRPr="007C1A56">
        <w:rPr>
          <w:rFonts w:ascii="Times New Roman" w:eastAsia="Arial Unicode MS" w:hAnsi="Times New Roman" w:cs="Times New Roman"/>
          <w:b/>
          <w:bCs/>
          <w:color w:val="BF6000"/>
          <w:sz w:val="24"/>
          <w:szCs w:val="24"/>
        </w:rPr>
        <w:t>Тема 3. Ты строишь.</w:t>
      </w:r>
      <w:r w:rsidRPr="007C1A56">
        <w:rPr>
          <w:rFonts w:ascii="Times New Roman" w:eastAsia="Arial Unicode MS" w:hAnsi="Times New Roman" w:cs="Times New Roman"/>
          <w:b/>
          <w:bCs/>
          <w:color w:val="BF6000"/>
          <w:sz w:val="24"/>
          <w:szCs w:val="24"/>
        </w:rPr>
        <w:br/>
        <w:t>Знакомство с "Мастером Постройки".  «О чем говорит искусство» (7 ч)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sz w:val="24"/>
          <w:szCs w:val="24"/>
        </w:rPr>
        <w:t>"Мастер Изображения" – "Мастер Познания", "Мастер Украшения" – "Мастер Общения", "Мастер Постройки" – это "Мастер Созидания" предметной среды жизни.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sz w:val="24"/>
          <w:szCs w:val="24"/>
        </w:rPr>
        <w:t>В эту четверть его братья снимают с него "шапку-невидимку" и передают ему бразды правления. Люди могут познавать мир и общаться, только имея человечески организованную среду. Каждый народ строит с первобытных времен. Строят и дети в своих играх из песка, кубиков, стульев – любого подручного материала. Перед началом четверти учитель (с помощью детей) должен собрать как можно больше "строительного материала": коробочек от молока, йогуртов, ботинок и т.д.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Дом для себя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sz w:val="24"/>
          <w:szCs w:val="24"/>
        </w:rPr>
        <w:t>Изображение придуманного для себя дома. Развитие воображения. Придумай себе дом. Разные дома у разных сказочных персонажей. Как можно догадаться, кто в доме живет. Разные дома для разных дел.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Материалы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цветная бумага, гуашь, кисти; или фломастеры, или цветные карандаши.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Зрительный ряд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 xml:space="preserve">: иллюстрации детских книг с изображением жилищ. 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Музыкальный ряд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детские песенки о строителях-фантазерах.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Какие можно придумать дома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sz w:val="24"/>
          <w:szCs w:val="24"/>
        </w:rPr>
        <w:t>Лепка сказочных домиков в форме овощей и фруктов. Постройка из коробочек и бумаги удобных домиков для слона, жирафа и крокодила. Слон большой и почти квадратный, у жирафа – длинная шея, а крокодил очень длинный. Дети учатся понимать выразительность пропорций и конструкцию формы.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Материалы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пластилин, стеки, тряпочка, дощечка.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Зрительный ряд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 xml:space="preserve">: иллюстрации к сказкам </w:t>
      </w:r>
      <w:proofErr w:type="spellStart"/>
      <w:r w:rsidRPr="007C1A56">
        <w:rPr>
          <w:rFonts w:ascii="Times New Roman" w:eastAsia="Times New Roman" w:hAnsi="Times New Roman" w:cs="Times New Roman"/>
          <w:sz w:val="24"/>
          <w:szCs w:val="24"/>
        </w:rPr>
        <w:t>А.Милна</w:t>
      </w:r>
      <w:proofErr w:type="spellEnd"/>
      <w:r w:rsidRPr="007C1A56">
        <w:rPr>
          <w:rFonts w:ascii="Times New Roman" w:eastAsia="Times New Roman" w:hAnsi="Times New Roman" w:cs="Times New Roman"/>
          <w:sz w:val="24"/>
          <w:szCs w:val="24"/>
        </w:rPr>
        <w:t xml:space="preserve"> "</w:t>
      </w:r>
      <w:proofErr w:type="spellStart"/>
      <w:r w:rsidRPr="007C1A56">
        <w:rPr>
          <w:rFonts w:ascii="Times New Roman" w:eastAsia="Times New Roman" w:hAnsi="Times New Roman" w:cs="Times New Roman"/>
          <w:sz w:val="24"/>
          <w:szCs w:val="24"/>
        </w:rPr>
        <w:t>Винни-Пух</w:t>
      </w:r>
      <w:proofErr w:type="spellEnd"/>
      <w:r w:rsidRPr="007C1A56">
        <w:rPr>
          <w:rFonts w:ascii="Times New Roman" w:eastAsia="Times New Roman" w:hAnsi="Times New Roman" w:cs="Times New Roman"/>
          <w:sz w:val="24"/>
          <w:szCs w:val="24"/>
        </w:rPr>
        <w:t xml:space="preserve">", Н.Носова "Незнайка в Цветочном городе", </w:t>
      </w:r>
      <w:proofErr w:type="spellStart"/>
      <w:r w:rsidRPr="007C1A56">
        <w:rPr>
          <w:rFonts w:ascii="Times New Roman" w:eastAsia="Times New Roman" w:hAnsi="Times New Roman" w:cs="Times New Roman"/>
          <w:sz w:val="24"/>
          <w:szCs w:val="24"/>
        </w:rPr>
        <w:t>Дж</w:t>
      </w:r>
      <w:proofErr w:type="gramStart"/>
      <w:r w:rsidRPr="007C1A56">
        <w:rPr>
          <w:rFonts w:ascii="Times New Roman" w:eastAsia="Times New Roman" w:hAnsi="Times New Roman" w:cs="Times New Roman"/>
          <w:sz w:val="24"/>
          <w:szCs w:val="24"/>
        </w:rPr>
        <w:t>.Р</w:t>
      </w:r>
      <w:proofErr w:type="gramEnd"/>
      <w:r w:rsidRPr="007C1A56">
        <w:rPr>
          <w:rFonts w:ascii="Times New Roman" w:eastAsia="Times New Roman" w:hAnsi="Times New Roman" w:cs="Times New Roman"/>
          <w:sz w:val="24"/>
          <w:szCs w:val="24"/>
        </w:rPr>
        <w:t>одари</w:t>
      </w:r>
      <w:proofErr w:type="spellEnd"/>
      <w:r w:rsidRPr="007C1A56">
        <w:rPr>
          <w:rFonts w:ascii="Times New Roman" w:eastAsia="Times New Roman" w:hAnsi="Times New Roman" w:cs="Times New Roman"/>
          <w:sz w:val="24"/>
          <w:szCs w:val="24"/>
        </w:rPr>
        <w:t xml:space="preserve"> "</w:t>
      </w:r>
      <w:proofErr w:type="spellStart"/>
      <w:r w:rsidRPr="007C1A56">
        <w:rPr>
          <w:rFonts w:ascii="Times New Roman" w:eastAsia="Times New Roman" w:hAnsi="Times New Roman" w:cs="Times New Roman"/>
          <w:sz w:val="24"/>
          <w:szCs w:val="24"/>
        </w:rPr>
        <w:t>Чиполлино</w:t>
      </w:r>
      <w:proofErr w:type="spellEnd"/>
      <w:r w:rsidRPr="007C1A56">
        <w:rPr>
          <w:rFonts w:ascii="Times New Roman" w:eastAsia="Times New Roman" w:hAnsi="Times New Roman" w:cs="Times New Roman"/>
          <w:sz w:val="24"/>
          <w:szCs w:val="24"/>
        </w:rPr>
        <w:t>", А.Волкова "Волшебник Изумрудного города".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Литературный ряд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 xml:space="preserve">: описания сказочных городков. 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Музыкальный ряд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музыка к мультфильму и балету "</w:t>
      </w:r>
      <w:proofErr w:type="spellStart"/>
      <w:r w:rsidRPr="007C1A56">
        <w:rPr>
          <w:rFonts w:ascii="Times New Roman" w:eastAsia="Times New Roman" w:hAnsi="Times New Roman" w:cs="Times New Roman"/>
          <w:sz w:val="24"/>
          <w:szCs w:val="24"/>
        </w:rPr>
        <w:t>Чиполлино</w:t>
      </w:r>
      <w:proofErr w:type="spellEnd"/>
      <w:r w:rsidRPr="007C1A56">
        <w:rPr>
          <w:rFonts w:ascii="Times New Roman" w:eastAsia="Times New Roman" w:hAnsi="Times New Roman" w:cs="Times New Roman"/>
          <w:sz w:val="24"/>
          <w:szCs w:val="24"/>
        </w:rPr>
        <w:t>".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"Мастер Постройки" помогает придумать город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sz w:val="24"/>
          <w:szCs w:val="24"/>
        </w:rPr>
        <w:t>"Сказочный город". Изображение образа города для конкретной сказки. Конструирование игрового города. Игра в архитекторов.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Материалы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гуашь, цветная или белая бумага, широкая и тонкая кисти, коробки разных форм, плотная бумага, ножницы, клей.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Зрительный ряд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иллюстрации детских книг.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Литературный ряд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описания сказочного города из литературного произведения.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Все, что мы видим, имеет конструкцию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sz w:val="24"/>
          <w:szCs w:val="24"/>
        </w:rPr>
        <w:t xml:space="preserve">Сделать образы разных зверей – зоопарк-конструкцию из коробочек. Сделать из коробочек веселых собак разных пород. Материал можно </w:t>
      </w:r>
      <w:proofErr w:type="gramStart"/>
      <w:r w:rsidRPr="007C1A56">
        <w:rPr>
          <w:rFonts w:ascii="Times New Roman" w:eastAsia="Times New Roman" w:hAnsi="Times New Roman" w:cs="Times New Roman"/>
          <w:sz w:val="24"/>
          <w:szCs w:val="24"/>
        </w:rPr>
        <w:t>заменить на аппликацию</w:t>
      </w:r>
      <w:proofErr w:type="gramEnd"/>
      <w:r w:rsidRPr="007C1A56">
        <w:rPr>
          <w:rFonts w:ascii="Times New Roman" w:eastAsia="Times New Roman" w:hAnsi="Times New Roman" w:cs="Times New Roman"/>
          <w:sz w:val="24"/>
          <w:szCs w:val="24"/>
        </w:rPr>
        <w:t>: разнообразные образы собак делаются из наклеивания на лист заранее заготовленных одноцветных бумажных обрезков разных геометрических форм.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Материалы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различные коробки, цветная и белая плотная бумага, клей, ножницы.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Зрительный ряд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фотографии животных или репродукции картин с изображением животных.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lastRenderedPageBreak/>
        <w:t>Все предметы можно построить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sz w:val="24"/>
          <w:szCs w:val="24"/>
        </w:rPr>
        <w:t xml:space="preserve">Конструирование из бумаги, упаковок, подставок, цветов и игрушек. 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Материалы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 xml:space="preserve">: цветная или белая бумага, ножницы, клей. 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Зрительный ряд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слайды с различных предметов, соответствующих заданию.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Литературный ряд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стихи о веселых трудолюбивых мастерах.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Дом снаружи и внутри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sz w:val="24"/>
          <w:szCs w:val="24"/>
        </w:rPr>
        <w:t>Дом "смотрит" на улицу, но живут внутри дома. "Внутри" и "снаружи" очень взаимосвязаны. Изображение дома в виде букв алфавита так, как будто у них прозрачные стены. Как бы могли жить в домах-буквах маленькие алфавитные человечки, как расположены там комнаты, лестницы, окна.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Материалы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бумага (белая или цветная), карандаши или цветные мелки.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Зрительный ряд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иллюстрации детских книг.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Город, где мы живем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sz w:val="24"/>
          <w:szCs w:val="24"/>
        </w:rPr>
        <w:t>Задание: "Я рисую любимый город". Изображение "по впечатлению" после экскурсии.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Материалы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бумага, гуашь, кисти или мелки (по выбору учителя).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Литературный ряд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 xml:space="preserve">: стихи о своем городе. 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Музыкальный ряд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песни о своем городе.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Обобщение темы 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Задание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выставка работ, сделанных за время изучения данного раздела. Дети учатся смотреть и обсуждать работы друг друга. Игра в художников и зрителей. Можно сделать обобщающее панно "Наш город" или "Москва".</w:t>
      </w:r>
    </w:p>
    <w:p w:rsidR="007E0690" w:rsidRPr="007C1A56" w:rsidRDefault="007E0690" w:rsidP="007E0690">
      <w:pPr>
        <w:spacing w:after="0" w:line="240" w:lineRule="auto"/>
        <w:jc w:val="center"/>
        <w:outlineLvl w:val="2"/>
        <w:rPr>
          <w:rFonts w:ascii="Times New Roman" w:eastAsia="Arial Unicode MS" w:hAnsi="Times New Roman" w:cs="Times New Roman"/>
          <w:b/>
          <w:bCs/>
          <w:color w:val="BF6000"/>
          <w:sz w:val="24"/>
          <w:szCs w:val="24"/>
        </w:rPr>
      </w:pPr>
      <w:r w:rsidRPr="007C1A56">
        <w:rPr>
          <w:rFonts w:ascii="Times New Roman" w:eastAsia="Arial Unicode MS" w:hAnsi="Times New Roman" w:cs="Times New Roman"/>
          <w:b/>
          <w:bCs/>
          <w:color w:val="BF6000"/>
          <w:sz w:val="24"/>
          <w:szCs w:val="24"/>
        </w:rPr>
        <w:t xml:space="preserve">Тема 4. "Мастера Изображения, украшения, постройки" всегда работают вместе. </w:t>
      </w:r>
      <w:r w:rsidRPr="007C1A56">
        <w:rPr>
          <w:rFonts w:ascii="Times New Roman" w:eastAsia="Arial Unicode MS" w:hAnsi="Times New Roman" w:cs="Times New Roman"/>
          <w:bCs/>
          <w:color w:val="BF6000"/>
          <w:sz w:val="24"/>
          <w:szCs w:val="24"/>
        </w:rPr>
        <w:t xml:space="preserve"> «</w:t>
      </w:r>
      <w:r w:rsidRPr="007C1A56">
        <w:rPr>
          <w:rFonts w:ascii="Times New Roman" w:eastAsia="Arial Unicode MS" w:hAnsi="Times New Roman" w:cs="Times New Roman"/>
          <w:b/>
          <w:bCs/>
          <w:color w:val="BF6000"/>
          <w:sz w:val="24"/>
          <w:szCs w:val="24"/>
        </w:rPr>
        <w:t>Как говорит искусство» (7 ч)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sz w:val="24"/>
          <w:szCs w:val="24"/>
        </w:rPr>
        <w:t>Узнаем совместную работу "Мастеров" в своих работах прошлых четвертей и в произведениях искусства.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sz w:val="24"/>
          <w:szCs w:val="24"/>
        </w:rPr>
        <w:t xml:space="preserve">Обобщением здесь является 1-й урок. Его цель – показать детям, что на самом деле наши три "Мастера" неразлучны. Они постоянно помогают друг другу. Но у каждого "Мастера" своя работа, свое назначение. И в конкретной работе один из "Мастеров" всегда главный. Вот, например, наши рисунки-изображения: где тут работа "Мастера Постройки"? А сейчас эти работы украшают класс. А в работах, где главным был "Мастер Украшения", как ему помогали "Мастер Изображения", "Мастер Постройки"? Главное, это вспомнить с ребятами, в чем именно состоит роль каждого "Мастера" и чему он помог научиться. В классе должны быть выставлены лучшие работы детей за весь год. Своего рода отчетная выставка. Желательно, чтобы каждый ребенок имел какую-то выставленную работу. Дети учатся рассказывать о своих произведениях и о рисунках своих товарищей. В конце урока демонстрируются слайды произведений взрослого искусства, и дети должны выделить "участие" каждого "Мастера" в этих работах: ваза с </w:t>
      </w:r>
      <w:proofErr w:type="spellStart"/>
      <w:r w:rsidRPr="007C1A56">
        <w:rPr>
          <w:rFonts w:ascii="Times New Roman" w:eastAsia="Times New Roman" w:hAnsi="Times New Roman" w:cs="Times New Roman"/>
          <w:sz w:val="24"/>
          <w:szCs w:val="24"/>
        </w:rPr>
        <w:t>фигуративным</w:t>
      </w:r>
      <w:proofErr w:type="spellEnd"/>
      <w:r w:rsidRPr="007C1A56">
        <w:rPr>
          <w:rFonts w:ascii="Times New Roman" w:eastAsia="Times New Roman" w:hAnsi="Times New Roman" w:cs="Times New Roman"/>
          <w:sz w:val="24"/>
          <w:szCs w:val="24"/>
        </w:rPr>
        <w:t xml:space="preserve"> рисунком; ваза, форма которой что-то изображает; картина с архитектурной постройкой; фонтан со скульптурой; дворцовый интерьер с ярким декором, скульптурой и картинами; интерьер современного здания с монументальной росписью.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"Мастера" помогут нам увидеть мир сказки и нарисовать его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sz w:val="24"/>
          <w:szCs w:val="24"/>
        </w:rPr>
        <w:t xml:space="preserve">Коллективное панно и индивидуальные изображения по сказке. </w:t>
      </w: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Материалы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бумага, гуашь, кисти, ножницы, клей, цветная бумага, фольга.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Зрительный ряд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музыка из мультфильмов, фильма или балета по этой сказке.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Литературный ряд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сказка, выбранная учителем.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Урок любования. Умение видеть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sz w:val="24"/>
          <w:szCs w:val="24"/>
        </w:rPr>
        <w:t>Наблюдение живой природы с точки зрения "Трех Мастеров". Композиция "Здравствуй, лето!" по впечатлениям от природы.</w:t>
      </w:r>
    </w:p>
    <w:p w:rsidR="007E0690" w:rsidRPr="007C1A56" w:rsidRDefault="007E0690" w:rsidP="007E0690">
      <w:pPr>
        <w:spacing w:after="0" w:line="240" w:lineRule="auto"/>
        <w:jc w:val="both"/>
        <w:outlineLvl w:val="2"/>
        <w:rPr>
          <w:rFonts w:ascii="Times New Roman" w:eastAsia="Arial Unicode MS" w:hAnsi="Times New Roman" w:cs="Times New Roman"/>
          <w:b/>
          <w:bCs/>
          <w:color w:val="BF6000"/>
          <w:sz w:val="24"/>
          <w:szCs w:val="24"/>
        </w:rPr>
      </w:pPr>
    </w:p>
    <w:p w:rsidR="007E0690" w:rsidRPr="007C1A56" w:rsidRDefault="007E0690" w:rsidP="007E0690">
      <w:pPr>
        <w:spacing w:after="0" w:line="240" w:lineRule="auto"/>
        <w:jc w:val="center"/>
        <w:outlineLvl w:val="2"/>
        <w:rPr>
          <w:rFonts w:ascii="Times New Roman" w:eastAsia="Arial Unicode MS" w:hAnsi="Times New Roman" w:cs="Times New Roman"/>
          <w:b/>
          <w:bCs/>
          <w:color w:val="BF6000"/>
          <w:sz w:val="24"/>
          <w:szCs w:val="24"/>
          <w:u w:val="single"/>
        </w:rPr>
      </w:pPr>
      <w:r w:rsidRPr="007C1A56">
        <w:rPr>
          <w:rFonts w:ascii="Times New Roman" w:eastAsia="Arial Unicode MS" w:hAnsi="Times New Roman" w:cs="Times New Roman"/>
          <w:b/>
          <w:bCs/>
          <w:color w:val="BF6000"/>
          <w:sz w:val="24"/>
          <w:szCs w:val="24"/>
          <w:u w:val="single"/>
        </w:rPr>
        <w:t>2 класс</w:t>
      </w:r>
    </w:p>
    <w:p w:rsidR="007E0690" w:rsidRPr="007C1A56" w:rsidRDefault="007E0690" w:rsidP="007E0690">
      <w:pPr>
        <w:spacing w:after="0" w:line="240" w:lineRule="auto"/>
        <w:jc w:val="center"/>
        <w:outlineLvl w:val="2"/>
        <w:rPr>
          <w:rFonts w:ascii="Times New Roman" w:eastAsia="Arial Unicode MS" w:hAnsi="Times New Roman" w:cs="Times New Roman"/>
          <w:b/>
          <w:bCs/>
          <w:color w:val="BF6000"/>
          <w:sz w:val="24"/>
          <w:szCs w:val="24"/>
        </w:rPr>
      </w:pPr>
      <w:r w:rsidRPr="007C1A56">
        <w:rPr>
          <w:rFonts w:ascii="Times New Roman" w:eastAsia="Arial Unicode MS" w:hAnsi="Times New Roman" w:cs="Times New Roman"/>
          <w:b/>
          <w:bCs/>
          <w:color w:val="BF6000"/>
          <w:sz w:val="24"/>
          <w:szCs w:val="24"/>
        </w:rPr>
        <w:t>Ты и искусство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7C1A56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Тема "Ты и искусство" – важнейшая для данной концепции, она содержит основополагающие </w:t>
      </w:r>
      <w:proofErr w:type="spellStart"/>
      <w:r w:rsidRPr="007C1A56">
        <w:rPr>
          <w:rFonts w:ascii="Times New Roman" w:eastAsia="Times New Roman" w:hAnsi="Times New Roman" w:cs="Times New Roman"/>
          <w:sz w:val="24"/>
          <w:szCs w:val="24"/>
        </w:rPr>
        <w:t>подтемы</w:t>
      </w:r>
      <w:proofErr w:type="spellEnd"/>
      <w:r w:rsidRPr="007C1A56">
        <w:rPr>
          <w:rFonts w:ascii="Times New Roman" w:eastAsia="Times New Roman" w:hAnsi="Times New Roman" w:cs="Times New Roman"/>
          <w:sz w:val="24"/>
          <w:szCs w:val="24"/>
        </w:rPr>
        <w:t>, необходимые для первичного приобщения к искусству как культуре.</w:t>
      </w:r>
      <w:proofErr w:type="gramEnd"/>
      <w:r w:rsidRPr="007C1A56">
        <w:rPr>
          <w:rFonts w:ascii="Times New Roman" w:eastAsia="Times New Roman" w:hAnsi="Times New Roman" w:cs="Times New Roman"/>
          <w:sz w:val="24"/>
          <w:szCs w:val="24"/>
        </w:rPr>
        <w:t xml:space="preserve"> Здесь и первоэлементы языка (образного строя) пластических искусств и основы понимания их связей с окружающей жизнью ребенка. </w:t>
      </w:r>
      <w:proofErr w:type="gramStart"/>
      <w:r w:rsidRPr="007C1A56">
        <w:rPr>
          <w:rFonts w:ascii="Times New Roman" w:eastAsia="Times New Roman" w:hAnsi="Times New Roman" w:cs="Times New Roman"/>
          <w:sz w:val="24"/>
          <w:szCs w:val="24"/>
        </w:rPr>
        <w:t>Понимание языка и связей с жизнью выстроены в четкой методической последовательности.</w:t>
      </w:r>
      <w:proofErr w:type="gramEnd"/>
      <w:r w:rsidRPr="007C1A56">
        <w:rPr>
          <w:rFonts w:ascii="Times New Roman" w:eastAsia="Times New Roman" w:hAnsi="Times New Roman" w:cs="Times New Roman"/>
          <w:sz w:val="24"/>
          <w:szCs w:val="24"/>
        </w:rPr>
        <w:t xml:space="preserve"> Нарушение ее нежелательно.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sz w:val="24"/>
          <w:szCs w:val="24"/>
        </w:rPr>
        <w:t>Задача всех этих тем – введение ребят в мир искусства, эмоционально связанный с миром их личных наблюдений, переживаний, раздумий.</w:t>
      </w:r>
    </w:p>
    <w:p w:rsidR="007E0690" w:rsidRPr="007C1A56" w:rsidRDefault="007E0690" w:rsidP="007E0690">
      <w:pPr>
        <w:spacing w:after="0" w:line="240" w:lineRule="auto"/>
        <w:jc w:val="center"/>
        <w:outlineLvl w:val="2"/>
        <w:rPr>
          <w:rFonts w:ascii="Times New Roman" w:eastAsia="Arial Unicode MS" w:hAnsi="Times New Roman" w:cs="Times New Roman"/>
          <w:b/>
          <w:bCs/>
          <w:color w:val="BF6000"/>
          <w:sz w:val="24"/>
          <w:szCs w:val="24"/>
        </w:rPr>
      </w:pPr>
      <w:r w:rsidRPr="007C1A56">
        <w:rPr>
          <w:rFonts w:ascii="Times New Roman" w:eastAsia="Arial Unicode MS" w:hAnsi="Times New Roman" w:cs="Times New Roman"/>
          <w:b/>
          <w:bCs/>
          <w:color w:val="BF6000"/>
          <w:sz w:val="24"/>
          <w:szCs w:val="24"/>
        </w:rPr>
        <w:t>Тема 1. Чем и как работают художники (9 ч)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sz w:val="24"/>
          <w:szCs w:val="24"/>
        </w:rPr>
        <w:t>Здесь основная задача – знакомство с выразительными возможностями художественных материалов. Открытие их своеобразия, красоты и характера материала.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Три основные краски, строящие </w:t>
      </w:r>
      <w:proofErr w:type="spellStart"/>
      <w:r w:rsidRPr="007C1A5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многоцветие</w:t>
      </w:r>
      <w:proofErr w:type="spellEnd"/>
      <w:r w:rsidRPr="007C1A5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 мира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sz w:val="24"/>
          <w:szCs w:val="24"/>
        </w:rPr>
        <w:t>Основные и составные цвета. Умение смешивать краски сразу на работе – живая связь красок. Изобразить цветы, заполняя крупными изображениями весь лист (без предварительного рисунка) по памяти и впечатлению.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Материалы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гуашь (три краски), крупные кисти, большие листы белой бумаги.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Зрительный ряд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живые цветы, слайды цветов, цветущего луга; наглядные пособия, демонстрирующие три основные краски и их смешение (составные цвета); практический показ смешения гуашевых красок.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Пять красок – все богатство цвета и тона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sz w:val="24"/>
          <w:szCs w:val="24"/>
        </w:rPr>
        <w:t xml:space="preserve">Темное и светлое. Оттенки цвета. Умение смешивать цветные краски </w:t>
      </w:r>
      <w:proofErr w:type="gramStart"/>
      <w:r w:rsidRPr="007C1A56">
        <w:rPr>
          <w:rFonts w:ascii="Times New Roman" w:eastAsia="Times New Roman" w:hAnsi="Times New Roman" w:cs="Times New Roman"/>
          <w:sz w:val="24"/>
          <w:szCs w:val="24"/>
        </w:rPr>
        <w:t>с</w:t>
      </w:r>
      <w:proofErr w:type="gramEnd"/>
      <w:r w:rsidRPr="007C1A56">
        <w:rPr>
          <w:rFonts w:ascii="Times New Roman" w:eastAsia="Times New Roman" w:hAnsi="Times New Roman" w:cs="Times New Roman"/>
          <w:sz w:val="24"/>
          <w:szCs w:val="24"/>
        </w:rPr>
        <w:t xml:space="preserve"> белой и черной. Изображение природных стихий на больших листах бумаги крупными кистями без предварительного рисунка: гроза, буря, извержение вулкана, дождь, туман, солнечный день.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Материалы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гуашь (пять красок), крупная кисть, большие листы любой бумаги.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Зрительный ряд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слайды природы в резко выраженных состояниях: гроза, буря и т.д. в произведениях художников (Н.Рерих, И.Левитан, А.Куинджи и др.); практический показ смешения цветов.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Пастель и цветные мелки, акварель – выразительные возможности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sz w:val="24"/>
          <w:szCs w:val="24"/>
        </w:rPr>
        <w:t>Мягкая бархатистая пастель, текучесть прозрачной акварели – учимся понимать красоту и выразительность этих материалов.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sz w:val="24"/>
          <w:szCs w:val="24"/>
        </w:rPr>
        <w:t>Изображение осеннего леса (по памяти и впечатлению) пастелью или акварелью.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Материалы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пастель или мелки, акварель, бумага белая, суровая (оберточная).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Зрительный ряд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наблюдение природы, слайды осеннего леса и произведения художников на эту тему.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Литературный ряд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А.Пушкин стихотворения, С.Есенин стихотворения.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Музыкальный ряд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П.Чайковский "Осень" (из цикла "Времена года").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Выразительные возможности аппликации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sz w:val="24"/>
          <w:szCs w:val="24"/>
        </w:rPr>
        <w:t>Представление о ритме пятен Коврик на тему осенней земли с опавшими листьями. Работа групповая (1–3 панно), по памяти и впечатлению.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Материалы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цветная бумага, куски ткани, нитки, ножницы, клей, бумага или холст.</w:t>
      </w:r>
      <w:proofErr w:type="gramEnd"/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Зрительный ряд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живые листья, слайды осеннего леса, земли, асфальта с опавшими листьями.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Литературный ряд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Ф.Тютчев "Листья".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Музыкальный ряд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Ф.Шопен ноктюрны, П.Чайковский "Сентябрь" (из цикла "Времена года").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Выразительные возможности графических материалов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sz w:val="24"/>
          <w:szCs w:val="24"/>
        </w:rPr>
        <w:t>Красота и выразительность линии. Тонкие и толстые, подвижные и тягучие линии. Изображение зимнего леса на белых листах бумаги (по впечатлению и по памяти).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Материалы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тушь (черная гуашь, чернила), перо, палочка, тонкая кисть или уголь.</w:t>
      </w:r>
      <w:proofErr w:type="gramEnd"/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Зрительный ряд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наблюдения природы или слайды деревьев зимнего леса.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Литературный ряд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М.Пришвин "Рассказы о природе".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lastRenderedPageBreak/>
        <w:t>Музыкальный ряд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П.Чайковский "Декабрь" (из цикла "Времена года").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Выразительность материалов для работы в объеме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sz w:val="24"/>
          <w:szCs w:val="24"/>
        </w:rPr>
        <w:t>Изображение животных родного края по впечатлению и по памяти.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Материалы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пластилин, стеки, дощечка.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Зрительный ряд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 xml:space="preserve">: наблюдение выразительных объемов в природе: корни, камни, слайды животных и скульптурные произведения, слайды и мелкая пластика из разных материалов в оригинале; репродукции работ скульптора </w:t>
      </w:r>
      <w:proofErr w:type="spellStart"/>
      <w:r w:rsidRPr="007C1A56">
        <w:rPr>
          <w:rFonts w:ascii="Times New Roman" w:eastAsia="Times New Roman" w:hAnsi="Times New Roman" w:cs="Times New Roman"/>
          <w:sz w:val="24"/>
          <w:szCs w:val="24"/>
        </w:rPr>
        <w:t>В.Ватагина</w:t>
      </w:r>
      <w:proofErr w:type="spellEnd"/>
      <w:r w:rsidRPr="007C1A5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Литературный ряд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В.Бианки "Рассказы о животных".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Выразительные возможности бумаги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sz w:val="24"/>
          <w:szCs w:val="24"/>
        </w:rPr>
        <w:t>Освоение работы со сгибанием, разрезанием, склеиванием бумаги. Перевод плоского листа в разнообразные объемные формы. Склеивание простых объемных форм (конус, цилиндр, "лесенка", "гармошка"). Сооружение игровой площадки для вылепленных зверей (индивидуально, группами, коллективно). Работа по воображению; при наличии дополнительного урока можно дать задание по оригами.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Материалы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бумага, ножницы, клей.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Зрительный ряд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слайды произведений архитектуры, макеты прошлых лет, выполненные учащимися, показ приемов работы с бумагой.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Для художника любой материал может стать выразительным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 xml:space="preserve"> (обобщение темы четверти)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7C1A56">
        <w:rPr>
          <w:rFonts w:ascii="Times New Roman" w:eastAsia="Times New Roman" w:hAnsi="Times New Roman" w:cs="Times New Roman"/>
          <w:sz w:val="24"/>
          <w:szCs w:val="24"/>
        </w:rPr>
        <w:t>Понимание красоты художественных материалов и их отличий: гуашь, акварель, мелки, пастель, графические материалы, пластилин и бумага, "неожиданные" материалы.</w:t>
      </w:r>
      <w:proofErr w:type="gramEnd"/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7C1A56">
        <w:rPr>
          <w:rFonts w:ascii="Times New Roman" w:eastAsia="Times New Roman" w:hAnsi="Times New Roman" w:cs="Times New Roman"/>
          <w:sz w:val="24"/>
          <w:szCs w:val="24"/>
        </w:rPr>
        <w:t>Изображение ночного праздничного города с помощью "неожиданных" материалов: серпантина, конфетти, семян, ниток, травы и т.д. на фоне темной бумаги.</w:t>
      </w:r>
      <w:proofErr w:type="gramEnd"/>
    </w:p>
    <w:p w:rsidR="007E0690" w:rsidRPr="007C1A56" w:rsidRDefault="007E0690" w:rsidP="007E0690">
      <w:pPr>
        <w:spacing w:after="0" w:line="240" w:lineRule="auto"/>
        <w:jc w:val="center"/>
        <w:outlineLvl w:val="2"/>
        <w:rPr>
          <w:rFonts w:ascii="Times New Roman" w:eastAsia="Arial Unicode MS" w:hAnsi="Times New Roman" w:cs="Times New Roman"/>
          <w:b/>
          <w:bCs/>
          <w:color w:val="BF6000"/>
          <w:sz w:val="24"/>
          <w:szCs w:val="24"/>
        </w:rPr>
      </w:pPr>
      <w:r w:rsidRPr="007C1A56">
        <w:rPr>
          <w:rFonts w:ascii="Times New Roman" w:eastAsia="Arial Unicode MS" w:hAnsi="Times New Roman" w:cs="Times New Roman"/>
          <w:b/>
          <w:bCs/>
          <w:color w:val="BF6000"/>
          <w:sz w:val="24"/>
          <w:szCs w:val="24"/>
        </w:rPr>
        <w:t>Тема 2. Реальность и фантазия (7 ч)</w:t>
      </w:r>
    </w:p>
    <w:p w:rsidR="007E0690" w:rsidRPr="007C1A56" w:rsidRDefault="007E0690" w:rsidP="007E0690">
      <w:pPr>
        <w:keepNext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Изображение и реальность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sz w:val="24"/>
          <w:szCs w:val="24"/>
        </w:rPr>
        <w:t>Умение всматриваться, видеть, быть наблюдательным. "Мастер Изображения" учит видеть мир вокруг нас. Изображения животных или зверей, увиденных в зоопарке, в деревне.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Материалы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гуашь (одна или две краски), цветная бумага, кисть.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Зрительный ряд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произведения искусства, фотографии с изображением животных.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Изображение и фантазия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sz w:val="24"/>
          <w:szCs w:val="24"/>
        </w:rPr>
        <w:t>Умение фантазировать. Фантазия в жизни людей. Изображение сказочных, несуществующих животных и птиц, соединяя воедино элементы разных животных и даже растений. Сказочные персонажи: драконы, кентавры и т.д.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Материалы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гуашь, кисти, большой лист бумаги, желательно цветной, тонированной.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Зрительный ряд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слайды реальных и фантастических животных в русской деревянной и каменной резьбе, в европейском и восточном искусстве.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Музыкальный ряд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фантастические образы из музыкальных произведений.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Украшение и реальность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sz w:val="24"/>
          <w:szCs w:val="24"/>
        </w:rPr>
        <w:t>Развитие наблюдательности. Умение видеть красоты в природе. "Мастер Украшения" учится у природы. Изображение паутинок с росой и веточками деревьев, снежинок и других прообразов украшений при помощи линий (индивидуально, по памяти).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Материалы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уголь, мел, кисть тонкая, тушь или гуашь (один цвет), бумага.</w:t>
      </w:r>
      <w:proofErr w:type="gramEnd"/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Зрительный ряд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слайды фрагментов природы, увиденные глазами художника.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Украшение и фантазия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sz w:val="24"/>
          <w:szCs w:val="24"/>
        </w:rPr>
        <w:t>Без фантазии невозможно создать ни одного украшения. Украшение заданной формы (воротничок, подзор, кокошник, закладка).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Материалы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любой графический материал (один-два цвета).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Зрительный ряд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слайды кружев, бижутерии, бисерного шитья, вышивок и др.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Музыкальный ряд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ритмические сочетания с преобладанием повторяющегося ритма.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Постройка и реальность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sz w:val="24"/>
          <w:szCs w:val="24"/>
        </w:rPr>
        <w:lastRenderedPageBreak/>
        <w:t>"Мастер Постройки" учится у природы. Красота и смысл природных конструкций – соты пчел, головки мака и формы подводного мира – медузы, водоросли. Индивидуально-коллективная работа. Конструирование из бумаги "Подводного мира".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Материалы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бумага, ножницы, клей.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Зрительный ряд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слайды самых различных построек (дома, вещи), природных конструкций и форм.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Постройка и фантазия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sz w:val="24"/>
          <w:szCs w:val="24"/>
        </w:rPr>
        <w:t>"Мастер Постройки" показывает возможности фантазии человека в создании предметов.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sz w:val="24"/>
          <w:szCs w:val="24"/>
        </w:rPr>
        <w:t>Создание макетов фантастических зданий, конструкций: фантастический город. Индивидуальная, групповая работа по воображению.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Материалы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бумага, ножницы, клей.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Зрительный ряд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 xml:space="preserve">: слайды построек, способных пробуждать детскую фантазию, работ и проектов архитекторов (Л.Корбюзье, </w:t>
      </w:r>
      <w:proofErr w:type="spellStart"/>
      <w:r w:rsidRPr="007C1A56">
        <w:rPr>
          <w:rFonts w:ascii="Times New Roman" w:eastAsia="Times New Roman" w:hAnsi="Times New Roman" w:cs="Times New Roman"/>
          <w:sz w:val="24"/>
          <w:szCs w:val="24"/>
        </w:rPr>
        <w:t>А.Гауди</w:t>
      </w:r>
      <w:proofErr w:type="spellEnd"/>
      <w:r w:rsidRPr="007C1A56">
        <w:rPr>
          <w:rFonts w:ascii="Times New Roman" w:eastAsia="Times New Roman" w:hAnsi="Times New Roman" w:cs="Times New Roman"/>
          <w:sz w:val="24"/>
          <w:szCs w:val="24"/>
        </w:rPr>
        <w:t>), ученические работы прошлых лет.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"Братья-Мастера Изображения, Украшения и Постройки" всегда работают вмест</w:t>
      </w:r>
      <w:proofErr w:type="gramStart"/>
      <w:r w:rsidRPr="007C1A5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е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(</w:t>
      </w:r>
      <w:proofErr w:type="gramEnd"/>
      <w:r w:rsidRPr="007C1A56">
        <w:rPr>
          <w:rFonts w:ascii="Times New Roman" w:eastAsia="Times New Roman" w:hAnsi="Times New Roman" w:cs="Times New Roman"/>
          <w:sz w:val="24"/>
          <w:szCs w:val="24"/>
        </w:rPr>
        <w:t>обобщение темы)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sz w:val="24"/>
          <w:szCs w:val="24"/>
        </w:rPr>
        <w:t>Взаимодействие трех видов художественной деятельности. Конструирование (моделирование) в украшении елочных игрушек, изображающих людей, зверей, растения. Коллективное панно.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Материалы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бумага, ножницы, клей, гуашь, тонкие кисти.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Зрительный ряд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детские работы за четверть, слайды и оригинальные произведения.</w:t>
      </w:r>
    </w:p>
    <w:p w:rsidR="007E0690" w:rsidRPr="007C1A56" w:rsidRDefault="007E0690" w:rsidP="007E0690">
      <w:pPr>
        <w:spacing w:after="0" w:line="240" w:lineRule="auto"/>
        <w:jc w:val="center"/>
        <w:outlineLvl w:val="2"/>
        <w:rPr>
          <w:rFonts w:ascii="Times New Roman" w:eastAsia="Arial Unicode MS" w:hAnsi="Times New Roman" w:cs="Times New Roman"/>
          <w:b/>
          <w:bCs/>
          <w:color w:val="BF6000"/>
          <w:sz w:val="24"/>
          <w:szCs w:val="24"/>
        </w:rPr>
      </w:pPr>
      <w:r w:rsidRPr="007C1A56">
        <w:rPr>
          <w:rFonts w:ascii="Times New Roman" w:eastAsia="Arial Unicode MS" w:hAnsi="Times New Roman" w:cs="Times New Roman"/>
          <w:b/>
          <w:bCs/>
          <w:color w:val="BF6000"/>
          <w:sz w:val="24"/>
          <w:szCs w:val="24"/>
        </w:rPr>
        <w:t>Тема 3. О чем говорит искусство (9 ч)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sz w:val="24"/>
          <w:szCs w:val="24"/>
        </w:rPr>
        <w:t xml:space="preserve">Это – центральная и важнейшая тема года. Две предыдущие подводят к ней. Основной задачей является освоение того, что в искусстве ничего и никогда не изображается, не украшается, не строится просто так, только ради искусности. "Братья – Мастера", то есть искусство, выражает человеческие чувства и мысли, понимание, то есть отношение к тому, что люди изображают, к тому, кого или что украшают, постройкой выражают отношение к тому, для кого и для чего строят. До этого вопрос выражения должен был ощущаться детьми в работах только на эмоциональном уровне. Теперь для детей должно все это перейти на уровень осознания, стать очередным и важнейшим открытием. Все последующие четверти и годы </w:t>
      </w:r>
      <w:proofErr w:type="gramStart"/>
      <w:r w:rsidRPr="007C1A56">
        <w:rPr>
          <w:rFonts w:ascii="Times New Roman" w:eastAsia="Times New Roman" w:hAnsi="Times New Roman" w:cs="Times New Roman"/>
          <w:sz w:val="24"/>
          <w:szCs w:val="24"/>
        </w:rPr>
        <w:t>обучения по программе</w:t>
      </w:r>
      <w:proofErr w:type="gramEnd"/>
      <w:r w:rsidRPr="007C1A56">
        <w:rPr>
          <w:rFonts w:ascii="Times New Roman" w:eastAsia="Times New Roman" w:hAnsi="Times New Roman" w:cs="Times New Roman"/>
          <w:sz w:val="24"/>
          <w:szCs w:val="24"/>
        </w:rPr>
        <w:t xml:space="preserve"> эта тема постоянно, в каждой четверти, каждом задании, должна акцентироваться, закрепляться через процесс восприятия и процесс созидания. Каждое задание должно иметь эмоциональную направленность, развивать способность воспринимать оттенки чувств и выражать их в практической работе.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Выражение характера изображаемых животных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sz w:val="24"/>
          <w:szCs w:val="24"/>
        </w:rPr>
        <w:t xml:space="preserve">Изображение животных веселых, стремительных, угрожающих. Умение почувствовать и выразить в изображении характер животного. 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Материалы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гуашь (два-три цвета или один цвет).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Литературный ряд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Р. Киплинг сказка "</w:t>
      </w:r>
      <w:proofErr w:type="spellStart"/>
      <w:r w:rsidRPr="007C1A56">
        <w:rPr>
          <w:rFonts w:ascii="Times New Roman" w:eastAsia="Times New Roman" w:hAnsi="Times New Roman" w:cs="Times New Roman"/>
          <w:sz w:val="24"/>
          <w:szCs w:val="24"/>
        </w:rPr>
        <w:t>Маугли</w:t>
      </w:r>
      <w:proofErr w:type="spellEnd"/>
      <w:r w:rsidRPr="007C1A56">
        <w:rPr>
          <w:rFonts w:ascii="Times New Roman" w:eastAsia="Times New Roman" w:hAnsi="Times New Roman" w:cs="Times New Roman"/>
          <w:sz w:val="24"/>
          <w:szCs w:val="24"/>
        </w:rPr>
        <w:t>".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Зрительный ряд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 xml:space="preserve">: иллюстрации </w:t>
      </w:r>
      <w:proofErr w:type="spellStart"/>
      <w:r w:rsidRPr="007C1A56">
        <w:rPr>
          <w:rFonts w:ascii="Times New Roman" w:eastAsia="Times New Roman" w:hAnsi="Times New Roman" w:cs="Times New Roman"/>
          <w:sz w:val="24"/>
          <w:szCs w:val="24"/>
        </w:rPr>
        <w:t>В.Ватагина</w:t>
      </w:r>
      <w:proofErr w:type="spellEnd"/>
      <w:r w:rsidRPr="007C1A56">
        <w:rPr>
          <w:rFonts w:ascii="Times New Roman" w:eastAsia="Times New Roman" w:hAnsi="Times New Roman" w:cs="Times New Roman"/>
          <w:sz w:val="24"/>
          <w:szCs w:val="24"/>
        </w:rPr>
        <w:t xml:space="preserve"> к "</w:t>
      </w:r>
      <w:proofErr w:type="spellStart"/>
      <w:r w:rsidRPr="007C1A56">
        <w:rPr>
          <w:rFonts w:ascii="Times New Roman" w:eastAsia="Times New Roman" w:hAnsi="Times New Roman" w:cs="Times New Roman"/>
          <w:sz w:val="24"/>
          <w:szCs w:val="24"/>
        </w:rPr>
        <w:t>Маугли</w:t>
      </w:r>
      <w:proofErr w:type="spellEnd"/>
      <w:r w:rsidRPr="007C1A56">
        <w:rPr>
          <w:rFonts w:ascii="Times New Roman" w:eastAsia="Times New Roman" w:hAnsi="Times New Roman" w:cs="Times New Roman"/>
          <w:sz w:val="24"/>
          <w:szCs w:val="24"/>
        </w:rPr>
        <w:t>" и другим книгам.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Музыкальный ряд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К.Сен-Санс "Карнавал животных".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Выражение характера человека в изображении; мужской образ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sz w:val="24"/>
          <w:szCs w:val="24"/>
        </w:rPr>
        <w:t xml:space="preserve">По желанию учителя для всех дальнейших заданий можно использовать сюжет сказки. Например, "Сказка о царе </w:t>
      </w:r>
      <w:proofErr w:type="spellStart"/>
      <w:r w:rsidRPr="007C1A56">
        <w:rPr>
          <w:rFonts w:ascii="Times New Roman" w:eastAsia="Times New Roman" w:hAnsi="Times New Roman" w:cs="Times New Roman"/>
          <w:sz w:val="24"/>
          <w:szCs w:val="24"/>
        </w:rPr>
        <w:t>Салтане</w:t>
      </w:r>
      <w:proofErr w:type="spellEnd"/>
      <w:r w:rsidRPr="007C1A56">
        <w:rPr>
          <w:rFonts w:ascii="Times New Roman" w:eastAsia="Times New Roman" w:hAnsi="Times New Roman" w:cs="Times New Roman"/>
          <w:sz w:val="24"/>
          <w:szCs w:val="24"/>
        </w:rPr>
        <w:t>" А.Пушкина дает богатые возможности связи образных решений для всех последующих тем.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sz w:val="24"/>
          <w:szCs w:val="24"/>
        </w:rPr>
        <w:t>Изображение доброго и злого воина.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Материалы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гуашь (ограниченная палитра), обои, оберточная бумага (грубая), цветная бумага.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Зрительный ряд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 xml:space="preserve">: слайды произведений В.Васнецова, М.Врубеля, </w:t>
      </w:r>
      <w:proofErr w:type="spellStart"/>
      <w:r w:rsidRPr="007C1A56">
        <w:rPr>
          <w:rFonts w:ascii="Times New Roman" w:eastAsia="Times New Roman" w:hAnsi="Times New Roman" w:cs="Times New Roman"/>
          <w:sz w:val="24"/>
          <w:szCs w:val="24"/>
        </w:rPr>
        <w:t>И.Билибина</w:t>
      </w:r>
      <w:proofErr w:type="spellEnd"/>
      <w:r w:rsidRPr="007C1A56">
        <w:rPr>
          <w:rFonts w:ascii="Times New Roman" w:eastAsia="Times New Roman" w:hAnsi="Times New Roman" w:cs="Times New Roman"/>
          <w:sz w:val="24"/>
          <w:szCs w:val="24"/>
        </w:rPr>
        <w:t xml:space="preserve"> и др.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Литературный ряд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 xml:space="preserve">: "Сказка о царе </w:t>
      </w:r>
      <w:proofErr w:type="spellStart"/>
      <w:r w:rsidRPr="007C1A56">
        <w:rPr>
          <w:rFonts w:ascii="Times New Roman" w:eastAsia="Times New Roman" w:hAnsi="Times New Roman" w:cs="Times New Roman"/>
          <w:sz w:val="24"/>
          <w:szCs w:val="24"/>
        </w:rPr>
        <w:t>Салтане</w:t>
      </w:r>
      <w:proofErr w:type="spellEnd"/>
      <w:r w:rsidRPr="007C1A56">
        <w:rPr>
          <w:rFonts w:ascii="Times New Roman" w:eastAsia="Times New Roman" w:hAnsi="Times New Roman" w:cs="Times New Roman"/>
          <w:sz w:val="24"/>
          <w:szCs w:val="24"/>
        </w:rPr>
        <w:t>" А.Пушкина, отрывки из былин.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Музыкальный ряд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 xml:space="preserve">: музыка Н.Римского-Корсакова к опере "Сказка о царе </w:t>
      </w:r>
      <w:proofErr w:type="spellStart"/>
      <w:r w:rsidRPr="007C1A56">
        <w:rPr>
          <w:rFonts w:ascii="Times New Roman" w:eastAsia="Times New Roman" w:hAnsi="Times New Roman" w:cs="Times New Roman"/>
          <w:sz w:val="24"/>
          <w:szCs w:val="24"/>
        </w:rPr>
        <w:t>Салтане</w:t>
      </w:r>
      <w:proofErr w:type="spellEnd"/>
      <w:r w:rsidRPr="007C1A56">
        <w:rPr>
          <w:rFonts w:ascii="Times New Roman" w:eastAsia="Times New Roman" w:hAnsi="Times New Roman" w:cs="Times New Roman"/>
          <w:sz w:val="24"/>
          <w:szCs w:val="24"/>
        </w:rPr>
        <w:t>".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Выражение характера человека в изображении; женский образ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Изображение противоположных по характеру сказочных образов (Царевна Лебедь и Баба </w:t>
      </w:r>
      <w:proofErr w:type="spellStart"/>
      <w:r w:rsidRPr="007C1A56">
        <w:rPr>
          <w:rFonts w:ascii="Times New Roman" w:eastAsia="Times New Roman" w:hAnsi="Times New Roman" w:cs="Times New Roman"/>
          <w:sz w:val="24"/>
          <w:szCs w:val="24"/>
        </w:rPr>
        <w:t>Бабариха</w:t>
      </w:r>
      <w:proofErr w:type="spellEnd"/>
      <w:r w:rsidRPr="007C1A56">
        <w:rPr>
          <w:rFonts w:ascii="Times New Roman" w:eastAsia="Times New Roman" w:hAnsi="Times New Roman" w:cs="Times New Roman"/>
          <w:sz w:val="24"/>
          <w:szCs w:val="24"/>
        </w:rPr>
        <w:t>, Золушка и Мачеха и др.). Класс делится на две части: одни изображают добрых, другие – злых.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Материалы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 xml:space="preserve">: гуашь или пастель (мелки) на цветном фоне бумаги. 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Зрительный ряд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 xml:space="preserve">: слайды произведений В.Васнецова, М.Врубеля, </w:t>
      </w:r>
      <w:proofErr w:type="spellStart"/>
      <w:r w:rsidRPr="007C1A56">
        <w:rPr>
          <w:rFonts w:ascii="Times New Roman" w:eastAsia="Times New Roman" w:hAnsi="Times New Roman" w:cs="Times New Roman"/>
          <w:sz w:val="24"/>
          <w:szCs w:val="24"/>
        </w:rPr>
        <w:t>И.Билибина</w:t>
      </w:r>
      <w:proofErr w:type="spellEnd"/>
      <w:r w:rsidRPr="007C1A5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Литературный ряд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 xml:space="preserve">: "Сказка о царе </w:t>
      </w:r>
      <w:proofErr w:type="spellStart"/>
      <w:r w:rsidRPr="007C1A56">
        <w:rPr>
          <w:rFonts w:ascii="Times New Roman" w:eastAsia="Times New Roman" w:hAnsi="Times New Roman" w:cs="Times New Roman"/>
          <w:sz w:val="24"/>
          <w:szCs w:val="24"/>
        </w:rPr>
        <w:t>Салтане</w:t>
      </w:r>
      <w:proofErr w:type="spellEnd"/>
      <w:r w:rsidRPr="007C1A56">
        <w:rPr>
          <w:rFonts w:ascii="Times New Roman" w:eastAsia="Times New Roman" w:hAnsi="Times New Roman" w:cs="Times New Roman"/>
          <w:sz w:val="24"/>
          <w:szCs w:val="24"/>
        </w:rPr>
        <w:t>" А.Пушкина.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Образ человека и его характер, выраженный в объеме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sz w:val="24"/>
          <w:szCs w:val="24"/>
        </w:rPr>
        <w:t xml:space="preserve">Создание в объеме образов с ярко выраженным характером: Царевна Лебедь, Баба </w:t>
      </w:r>
      <w:proofErr w:type="spellStart"/>
      <w:r w:rsidRPr="007C1A56">
        <w:rPr>
          <w:rFonts w:ascii="Times New Roman" w:eastAsia="Times New Roman" w:hAnsi="Times New Roman" w:cs="Times New Roman"/>
          <w:sz w:val="24"/>
          <w:szCs w:val="24"/>
        </w:rPr>
        <w:t>Бабариха</w:t>
      </w:r>
      <w:proofErr w:type="spellEnd"/>
      <w:r w:rsidRPr="007C1A56">
        <w:rPr>
          <w:rFonts w:ascii="Times New Roman" w:eastAsia="Times New Roman" w:hAnsi="Times New Roman" w:cs="Times New Roman"/>
          <w:sz w:val="24"/>
          <w:szCs w:val="24"/>
        </w:rPr>
        <w:t>, Баба Яга, Богатырь, Кощей Бессмертный и т.д.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Материалы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пластилин, стеки, дощечки.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Зрительный ряд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 xml:space="preserve">: слайды скульптурных изображений произведений С.Коненкова, </w:t>
      </w:r>
      <w:proofErr w:type="spellStart"/>
      <w:r w:rsidRPr="007C1A56">
        <w:rPr>
          <w:rFonts w:ascii="Times New Roman" w:eastAsia="Times New Roman" w:hAnsi="Times New Roman" w:cs="Times New Roman"/>
          <w:sz w:val="24"/>
          <w:szCs w:val="24"/>
        </w:rPr>
        <w:t>А.Голубкиной</w:t>
      </w:r>
      <w:proofErr w:type="spellEnd"/>
      <w:r w:rsidRPr="007C1A56">
        <w:rPr>
          <w:rFonts w:ascii="Times New Roman" w:eastAsia="Times New Roman" w:hAnsi="Times New Roman" w:cs="Times New Roman"/>
          <w:sz w:val="24"/>
          <w:szCs w:val="24"/>
        </w:rPr>
        <w:t>, керамики М.Врубеля, средневековой европейской скульптуры.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Изображение природы в разных состояниях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7C1A56">
        <w:rPr>
          <w:rFonts w:ascii="Times New Roman" w:eastAsia="Times New Roman" w:hAnsi="Times New Roman" w:cs="Times New Roman"/>
          <w:sz w:val="24"/>
          <w:szCs w:val="24"/>
        </w:rPr>
        <w:t>Изображение контрастных состояний природы (море нежное, ласковое, бурное, тревожное, радостное и т. д.); индивидуально.</w:t>
      </w:r>
      <w:proofErr w:type="gramEnd"/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Материалы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гуашь, крупные кисти, большие листы бумаги.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Зрительный ряд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слайды, запечатлевшие контрастные настроения природы, или слайды картин художников, изображающих разные состояния моря.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Литературный ряд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 xml:space="preserve">: сказки А.Пушкина "О царе </w:t>
      </w:r>
      <w:proofErr w:type="spellStart"/>
      <w:r w:rsidRPr="007C1A56">
        <w:rPr>
          <w:rFonts w:ascii="Times New Roman" w:eastAsia="Times New Roman" w:hAnsi="Times New Roman" w:cs="Times New Roman"/>
          <w:sz w:val="24"/>
          <w:szCs w:val="24"/>
        </w:rPr>
        <w:t>Салтане</w:t>
      </w:r>
      <w:proofErr w:type="spellEnd"/>
      <w:r w:rsidRPr="007C1A56">
        <w:rPr>
          <w:rFonts w:ascii="Times New Roman" w:eastAsia="Times New Roman" w:hAnsi="Times New Roman" w:cs="Times New Roman"/>
          <w:sz w:val="24"/>
          <w:szCs w:val="24"/>
        </w:rPr>
        <w:t>", "О рыбаке и рыбке".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Музыкальный ряд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опера "Садко", "</w:t>
      </w:r>
      <w:proofErr w:type="spellStart"/>
      <w:r w:rsidRPr="007C1A56">
        <w:rPr>
          <w:rFonts w:ascii="Times New Roman" w:eastAsia="Times New Roman" w:hAnsi="Times New Roman" w:cs="Times New Roman"/>
          <w:sz w:val="24"/>
          <w:szCs w:val="24"/>
        </w:rPr>
        <w:t>Шахерезада</w:t>
      </w:r>
      <w:proofErr w:type="spellEnd"/>
      <w:r w:rsidRPr="007C1A56">
        <w:rPr>
          <w:rFonts w:ascii="Times New Roman" w:eastAsia="Times New Roman" w:hAnsi="Times New Roman" w:cs="Times New Roman"/>
          <w:sz w:val="24"/>
          <w:szCs w:val="24"/>
        </w:rPr>
        <w:t xml:space="preserve">" Н.Римского-Корсакова или "Море" </w:t>
      </w:r>
      <w:proofErr w:type="spellStart"/>
      <w:r w:rsidRPr="007C1A56">
        <w:rPr>
          <w:rFonts w:ascii="Times New Roman" w:eastAsia="Times New Roman" w:hAnsi="Times New Roman" w:cs="Times New Roman"/>
          <w:sz w:val="24"/>
          <w:szCs w:val="24"/>
        </w:rPr>
        <w:t>М.Чурлениса</w:t>
      </w:r>
      <w:proofErr w:type="spellEnd"/>
      <w:r w:rsidRPr="007C1A5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Выражение характера человека через украшение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7C1A56">
        <w:rPr>
          <w:rFonts w:ascii="Times New Roman" w:eastAsia="Times New Roman" w:hAnsi="Times New Roman" w:cs="Times New Roman"/>
          <w:sz w:val="24"/>
          <w:szCs w:val="24"/>
        </w:rPr>
        <w:t>Украшая себя, любой человек рассказывает тем самым о себе: кто он такой, какой он или она: смелый воин – защитник или он угрожает.</w:t>
      </w:r>
      <w:proofErr w:type="gramEnd"/>
      <w:r w:rsidRPr="007C1A56">
        <w:rPr>
          <w:rFonts w:ascii="Times New Roman" w:eastAsia="Times New Roman" w:hAnsi="Times New Roman" w:cs="Times New Roman"/>
          <w:sz w:val="24"/>
          <w:szCs w:val="24"/>
        </w:rPr>
        <w:t xml:space="preserve"> Разными будут украшения у Царевны Лебедь и Бабы </w:t>
      </w:r>
      <w:proofErr w:type="spellStart"/>
      <w:r w:rsidRPr="007C1A56">
        <w:rPr>
          <w:rFonts w:ascii="Times New Roman" w:eastAsia="Times New Roman" w:hAnsi="Times New Roman" w:cs="Times New Roman"/>
          <w:sz w:val="24"/>
          <w:szCs w:val="24"/>
        </w:rPr>
        <w:t>Бабарихи</w:t>
      </w:r>
      <w:proofErr w:type="spellEnd"/>
      <w:r w:rsidRPr="007C1A56">
        <w:rPr>
          <w:rFonts w:ascii="Times New Roman" w:eastAsia="Times New Roman" w:hAnsi="Times New Roman" w:cs="Times New Roman"/>
          <w:sz w:val="24"/>
          <w:szCs w:val="24"/>
        </w:rPr>
        <w:t>. Украшение вырезанных из бумаги богатырских доспехов, кокошников заданной формы, воротников (индивидуально).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Материалы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гуашь, кисти (крупная и тонкая), заготовки из больших листов бумаги.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Зрительный ряд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слайды старинного русского оружия, кружев, женских костюмов.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Выражение намерений через украшение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sz w:val="24"/>
          <w:szCs w:val="24"/>
        </w:rPr>
        <w:t>Украшение двух противоположных по намерениям сказочных флотов (доброго, праздничного и злого, пиратского). Работа коллективно-индивидуальная. Аппликация.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Материалы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гуашь, крупная и тонкая кисти, клей, булавки, склеенные листы или обои.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Зрительный ряд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слайды произведений художников (Н.Рерих), иллюстраций детских книг (</w:t>
      </w:r>
      <w:proofErr w:type="spellStart"/>
      <w:r w:rsidRPr="007C1A56">
        <w:rPr>
          <w:rFonts w:ascii="Times New Roman" w:eastAsia="Times New Roman" w:hAnsi="Times New Roman" w:cs="Times New Roman"/>
          <w:sz w:val="24"/>
          <w:szCs w:val="24"/>
        </w:rPr>
        <w:t>И.Билибин</w:t>
      </w:r>
      <w:proofErr w:type="spellEnd"/>
      <w:r w:rsidRPr="007C1A56">
        <w:rPr>
          <w:rFonts w:ascii="Times New Roman" w:eastAsia="Times New Roman" w:hAnsi="Times New Roman" w:cs="Times New Roman"/>
          <w:sz w:val="24"/>
          <w:szCs w:val="24"/>
        </w:rPr>
        <w:t>), произведений народного искусства.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Совместно "Мастера Изображения, Украшения, Постройки" создают дома для сказочных герое</w:t>
      </w:r>
      <w:proofErr w:type="gramStart"/>
      <w:r w:rsidRPr="007C1A5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в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(</w:t>
      </w:r>
      <w:proofErr w:type="gramEnd"/>
      <w:r w:rsidRPr="007C1A56">
        <w:rPr>
          <w:rFonts w:ascii="Times New Roman" w:eastAsia="Times New Roman" w:hAnsi="Times New Roman" w:cs="Times New Roman"/>
          <w:sz w:val="24"/>
          <w:szCs w:val="24"/>
        </w:rPr>
        <w:t>обобщение темы)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sz w:val="24"/>
          <w:szCs w:val="24"/>
        </w:rPr>
        <w:t>Три "Брата-Мастера" совместно с детьми (группами) исполняют несколько панно, где с помощью аппликации и живописи создают мир нескольких сказочных героев – добрых и злых (например: терем Царевны Лебеди, дом для Бабы Яги, изба Богатыря и т.д.).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sz w:val="24"/>
          <w:szCs w:val="24"/>
        </w:rPr>
        <w:t>На панно создаются дом (наклейками), фон – пейзаж как образная среда этого дома и фигура – образ хозяина дома, выражая эти образы характером постройки, одежды, формой фигуры, характером деревьев, на фоне которых стоит дом.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sz w:val="24"/>
          <w:szCs w:val="24"/>
        </w:rPr>
        <w:t>Обобщение может быть завершено выставкой работ по итогам четверти, ее обсуждением совместно с родителями. К обсуждению должны быть подготовлены группы "экскурсоводов". Педагогом для этого могут быть использованы дополнительные часы. Выставка, подготовленная учителем, представление ее родителям (зрителям) должны стать событием для учащихся, их близких и способствовать закреплению в сознании детей важнейшего значения этой темы.</w:t>
      </w:r>
    </w:p>
    <w:p w:rsidR="007E0690" w:rsidRPr="007C1A56" w:rsidRDefault="007E0690" w:rsidP="007E0690">
      <w:pPr>
        <w:spacing w:after="0" w:line="240" w:lineRule="auto"/>
        <w:jc w:val="center"/>
        <w:outlineLvl w:val="2"/>
        <w:rPr>
          <w:rFonts w:ascii="Times New Roman" w:eastAsia="Arial Unicode MS" w:hAnsi="Times New Roman" w:cs="Times New Roman"/>
          <w:b/>
          <w:bCs/>
          <w:color w:val="BF6000"/>
          <w:sz w:val="24"/>
          <w:szCs w:val="24"/>
        </w:rPr>
      </w:pPr>
      <w:r w:rsidRPr="007C1A56">
        <w:rPr>
          <w:rFonts w:ascii="Times New Roman" w:eastAsia="Arial Unicode MS" w:hAnsi="Times New Roman" w:cs="Times New Roman"/>
          <w:b/>
          <w:bCs/>
          <w:color w:val="BF6000"/>
          <w:sz w:val="24"/>
          <w:szCs w:val="24"/>
        </w:rPr>
        <w:t>Тема 4. Как говорит искусство (9 ч)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sz w:val="24"/>
          <w:szCs w:val="24"/>
        </w:rPr>
        <w:t>Начиная с этой четверти на выразительность средств нужно обращать внимание постоянно. Ты хочешь это выразить? А как, чем?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lastRenderedPageBreak/>
        <w:t>Цвет как средство выражения: теплые и холодные цвета. Борьба теплого и холодного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sz w:val="24"/>
          <w:szCs w:val="24"/>
        </w:rPr>
        <w:t>Изображение угасающего костра – "борьба" тепла и холода. Заполняя весь лист, свободно смешивать краски между собой. Костер изображается как бы сверху, гаснущий (работа по памяти и впечатлению). "Перо Жар-птицы". Краски смешиваются прямо на листе. Черная и белая краски не применяются.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Материалы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гуашь без черной и белой красок, крупные кисти, большие листы бумаги.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Зрительный ряд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 xml:space="preserve">: слайды угасающего костра; методическое пособие по </w:t>
      </w:r>
      <w:proofErr w:type="spellStart"/>
      <w:r w:rsidRPr="007C1A56">
        <w:rPr>
          <w:rFonts w:ascii="Times New Roman" w:eastAsia="Times New Roman" w:hAnsi="Times New Roman" w:cs="Times New Roman"/>
          <w:sz w:val="24"/>
          <w:szCs w:val="24"/>
        </w:rPr>
        <w:t>цветоведению</w:t>
      </w:r>
      <w:proofErr w:type="spellEnd"/>
      <w:r w:rsidRPr="007C1A5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Музыкальный ряд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Н.Римский-Корсаков фрагменты из оперы "Снегурочка".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Цвет как средство выражения: тихие </w:t>
      </w:r>
      <w:r w:rsidRPr="007C1A56">
        <w:rPr>
          <w:rFonts w:ascii="Times New Roman" w:eastAsia="Times New Roman" w:hAnsi="Times New Roman" w:cs="Times New Roman"/>
          <w:b/>
          <w:bCs/>
          <w:sz w:val="24"/>
          <w:szCs w:val="24"/>
        </w:rPr>
        <w:t>(</w:t>
      </w:r>
      <w:r w:rsidRPr="007C1A5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глухие</w:t>
      </w:r>
      <w:r w:rsidRPr="007C1A56">
        <w:rPr>
          <w:rFonts w:ascii="Times New Roman" w:eastAsia="Times New Roman" w:hAnsi="Times New Roman" w:cs="Times New Roman"/>
          <w:b/>
          <w:bCs/>
          <w:sz w:val="24"/>
          <w:szCs w:val="24"/>
        </w:rPr>
        <w:t>)</w:t>
      </w:r>
      <w:r w:rsidRPr="007C1A5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 и звонкие цвета. Смешение с черной, серой, белой красками </w:t>
      </w:r>
      <w:r w:rsidRPr="007C1A56">
        <w:rPr>
          <w:rFonts w:ascii="Times New Roman" w:eastAsia="Times New Roman" w:hAnsi="Times New Roman" w:cs="Times New Roman"/>
          <w:b/>
          <w:bCs/>
          <w:sz w:val="24"/>
          <w:szCs w:val="24"/>
        </w:rPr>
        <w:t>(</w:t>
      </w:r>
      <w:r w:rsidRPr="007C1A5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мрачные, нежные оттенки цвета</w:t>
      </w:r>
      <w:r w:rsidRPr="007C1A56">
        <w:rPr>
          <w:rFonts w:ascii="Times New Roman" w:eastAsia="Times New Roman" w:hAnsi="Times New Roman" w:cs="Times New Roman"/>
          <w:b/>
          <w:bCs/>
          <w:sz w:val="24"/>
          <w:szCs w:val="24"/>
        </w:rPr>
        <w:t>)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sz w:val="24"/>
          <w:szCs w:val="24"/>
        </w:rPr>
        <w:t xml:space="preserve">Умение наблюдать борьбу цвета в жизни. Изображение весенней земли (индивидуально по памяти и впечатлению). Если есть дополнительные уроки, их можно дать на сюжеты </w:t>
      </w:r>
      <w:proofErr w:type="spellStart"/>
      <w:proofErr w:type="gramStart"/>
      <w:r w:rsidRPr="007C1A56">
        <w:rPr>
          <w:rFonts w:ascii="Times New Roman" w:eastAsia="Times New Roman" w:hAnsi="Times New Roman" w:cs="Times New Roman"/>
          <w:sz w:val="24"/>
          <w:szCs w:val="24"/>
        </w:rPr>
        <w:t>соз-дания</w:t>
      </w:r>
      <w:proofErr w:type="spellEnd"/>
      <w:proofErr w:type="gramEnd"/>
      <w:r w:rsidRPr="007C1A56">
        <w:rPr>
          <w:rFonts w:ascii="Times New Roman" w:eastAsia="Times New Roman" w:hAnsi="Times New Roman" w:cs="Times New Roman"/>
          <w:sz w:val="24"/>
          <w:szCs w:val="24"/>
        </w:rPr>
        <w:t xml:space="preserve"> "теплого царства" (Солнечного города), "холодного царства" (Снежной королевы), добиваясь колористического богатства внутри одной цветовой гаммы.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Материалы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гуашь, крупные кисти, большие листы бумаги.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Зрительный ряд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 xml:space="preserve">: слайды весенней земли, грозового неба, тумана, методические пособия по </w:t>
      </w:r>
      <w:proofErr w:type="spellStart"/>
      <w:r w:rsidRPr="007C1A56">
        <w:rPr>
          <w:rFonts w:ascii="Times New Roman" w:eastAsia="Times New Roman" w:hAnsi="Times New Roman" w:cs="Times New Roman"/>
          <w:sz w:val="24"/>
          <w:szCs w:val="24"/>
        </w:rPr>
        <w:t>цветоведению</w:t>
      </w:r>
      <w:proofErr w:type="spellEnd"/>
      <w:r w:rsidRPr="007C1A5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Музыкальный ряд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 xml:space="preserve">: Э.Григ. "Утро" (фрагмент из сюиты "Пер </w:t>
      </w:r>
      <w:proofErr w:type="spellStart"/>
      <w:r w:rsidRPr="007C1A56">
        <w:rPr>
          <w:rFonts w:ascii="Times New Roman" w:eastAsia="Times New Roman" w:hAnsi="Times New Roman" w:cs="Times New Roman"/>
          <w:sz w:val="24"/>
          <w:szCs w:val="24"/>
        </w:rPr>
        <w:t>Гюнт</w:t>
      </w:r>
      <w:proofErr w:type="spellEnd"/>
      <w:r w:rsidRPr="007C1A56">
        <w:rPr>
          <w:rFonts w:ascii="Times New Roman" w:eastAsia="Times New Roman" w:hAnsi="Times New Roman" w:cs="Times New Roman"/>
          <w:sz w:val="24"/>
          <w:szCs w:val="24"/>
        </w:rPr>
        <w:t>").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Литературный ряд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М.Пришвин рассказы, С.Есенин стихи о весне.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Линия как средство выражения: ритм линий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sz w:val="24"/>
          <w:szCs w:val="24"/>
        </w:rPr>
        <w:t>Изображение весенних ручьев.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Материалы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пастель или цветные мелки.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Музыкальный ряд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proofErr w:type="spellStart"/>
      <w:r w:rsidRPr="007C1A56">
        <w:rPr>
          <w:rFonts w:ascii="Times New Roman" w:eastAsia="Times New Roman" w:hAnsi="Times New Roman" w:cs="Times New Roman"/>
          <w:sz w:val="24"/>
          <w:szCs w:val="24"/>
        </w:rPr>
        <w:t>А.Арсенский</w:t>
      </w:r>
      <w:proofErr w:type="spellEnd"/>
      <w:r w:rsidRPr="007C1A56">
        <w:rPr>
          <w:rFonts w:ascii="Times New Roman" w:eastAsia="Times New Roman" w:hAnsi="Times New Roman" w:cs="Times New Roman"/>
          <w:sz w:val="24"/>
          <w:szCs w:val="24"/>
        </w:rPr>
        <w:t xml:space="preserve"> "Лесной ручей", "Прелюдия"; Э.Григ "Весной".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Литературный ряд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М.Пришвин "Лесной ручей".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Линия как средство выражения: характер линий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sz w:val="24"/>
          <w:szCs w:val="24"/>
        </w:rPr>
        <w:t>Изображение ветки с определенным характером и настроением (индивидуально или по два человека, по впечатлению и по памяти): нежные и могучие ветки, при этом надо акцентировать умения создавать разные фактуры углем, сангиной.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Материалы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гуашь, кисть, палочка, уголь, сангина и большие листы бумаги.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Зрительный ряд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крупные, большие весенние ветки (береза, дуб, сосна), слайды с изображением веток.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Литературный ряд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японские трехстишия (танки).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Ритм пятен как средство выражения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sz w:val="24"/>
          <w:szCs w:val="24"/>
        </w:rPr>
        <w:t>Элементарные знания о композиции. От изменения положения на листе даже одинаковых пятен изменяется и содержание композиции. Ритмическое расположение летящих птиц (работа индивидуальная или коллективная).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Материалы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цветная бумага, ножницы, клей.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Зрительный ряд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 xml:space="preserve">: наглядные пособия. 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Музыкальный ряд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фрагменты с выраженной ритмической организацией.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Пропорции выражают характер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sz w:val="24"/>
          <w:szCs w:val="24"/>
        </w:rPr>
        <w:t>Конструирование или лепка птиц с разным характером пропорций – большой хвост – маленькая головка – большой клюв.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Материалы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бумага белая, цветная, ножницы, клей или пластилин, стеки, картонка.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Зрительный ряд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птицы реальные и сказочные (слайды иллюстраций книг, игрушка).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Ритм линий и пятен, цвет, пропорции – средства выразительности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 xml:space="preserve"> (обобщение темы)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sz w:val="24"/>
          <w:szCs w:val="24"/>
        </w:rPr>
        <w:t>Создание коллективного панно по теме "Весна. Шум птиц".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Материалы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большие листы для панно, гуашь, бумага, ножницы, клей.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Зрительный ряд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детские работы, выполненные на тему "Весна", слайды веток, весенних мотивов.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Обобщающий урок года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sz w:val="24"/>
          <w:szCs w:val="24"/>
        </w:rPr>
        <w:lastRenderedPageBreak/>
        <w:t>Класс оформляется детскими работами, выполненными в течение года. Открытие выставки должно стать радостным праздником, событием школьной жизни. Уроки проводятся в форме беседы, последовательно напоминающей ребятам все темы учебных четвертей. В игре-беседе учителю помогают три "Брата-Мастера". На уроки приглашаются (по возможности) родители и другие учителя.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Зрительный ряд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детские работы, выражающие задачи каждой четверти, слайды, репродукции работ художников и народного искусства, помогающие раскрытию тем.</w:t>
      </w:r>
    </w:p>
    <w:p w:rsidR="007E0690" w:rsidRPr="007C1A56" w:rsidRDefault="007E0690" w:rsidP="007E0690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u w:val="single"/>
        </w:rPr>
      </w:pPr>
    </w:p>
    <w:p w:rsidR="007E0690" w:rsidRPr="007C1A56" w:rsidRDefault="007E0690" w:rsidP="007E0690">
      <w:pPr>
        <w:spacing w:after="0" w:line="240" w:lineRule="auto"/>
        <w:jc w:val="center"/>
        <w:outlineLvl w:val="2"/>
        <w:rPr>
          <w:rFonts w:ascii="Times New Roman" w:eastAsia="Arial Unicode MS" w:hAnsi="Times New Roman" w:cs="Times New Roman"/>
          <w:b/>
          <w:bCs/>
          <w:color w:val="BF6000"/>
          <w:sz w:val="24"/>
          <w:szCs w:val="24"/>
          <w:u w:val="single"/>
        </w:rPr>
      </w:pPr>
      <w:r w:rsidRPr="007C1A56">
        <w:rPr>
          <w:rFonts w:ascii="Times New Roman" w:eastAsia="Arial Unicode MS" w:hAnsi="Times New Roman" w:cs="Times New Roman"/>
          <w:b/>
          <w:bCs/>
          <w:color w:val="BF6000"/>
          <w:sz w:val="24"/>
          <w:szCs w:val="24"/>
          <w:u w:val="single"/>
        </w:rPr>
        <w:t>3 класс</w:t>
      </w:r>
    </w:p>
    <w:p w:rsidR="007E0690" w:rsidRPr="007C1A56" w:rsidRDefault="007E0690" w:rsidP="007E0690">
      <w:pPr>
        <w:spacing w:after="0" w:line="240" w:lineRule="auto"/>
        <w:jc w:val="center"/>
        <w:outlineLvl w:val="2"/>
        <w:rPr>
          <w:rFonts w:ascii="Times New Roman" w:eastAsia="Arial Unicode MS" w:hAnsi="Times New Roman" w:cs="Times New Roman"/>
          <w:b/>
          <w:bCs/>
          <w:color w:val="BF6000"/>
          <w:sz w:val="24"/>
          <w:szCs w:val="24"/>
        </w:rPr>
      </w:pPr>
      <w:r w:rsidRPr="007C1A56">
        <w:rPr>
          <w:rFonts w:ascii="Times New Roman" w:eastAsia="Arial Unicode MS" w:hAnsi="Times New Roman" w:cs="Times New Roman"/>
          <w:b/>
          <w:bCs/>
          <w:color w:val="BF6000"/>
          <w:sz w:val="24"/>
          <w:szCs w:val="24"/>
        </w:rPr>
        <w:t>Искусство вокруг нас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sz w:val="24"/>
          <w:szCs w:val="24"/>
        </w:rPr>
        <w:t>Одна из основных идей программы: "От родного порога – в мир культуры Земли", то есть от приобщения к культуре своего народа, даже от культуры своей "малой родины" – без этого нет пути к общечеловеческой культуре.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sz w:val="24"/>
          <w:szCs w:val="24"/>
        </w:rPr>
        <w:t xml:space="preserve">Обучение в этом классе строится на приобщении детей к миру искусства через познание окружающего предметного мира, его художественного смысла. Дети подводятся к пониманию того, что предметы имеют не только утилитарное назначение, но и </w:t>
      </w:r>
      <w:proofErr w:type="gramStart"/>
      <w:r w:rsidRPr="007C1A56">
        <w:rPr>
          <w:rFonts w:ascii="Times New Roman" w:eastAsia="Times New Roman" w:hAnsi="Times New Roman" w:cs="Times New Roman"/>
          <w:sz w:val="24"/>
          <w:szCs w:val="24"/>
        </w:rPr>
        <w:t>являются носителями духовной культуры и так было</w:t>
      </w:r>
      <w:proofErr w:type="gramEnd"/>
      <w:r w:rsidRPr="007C1A56">
        <w:rPr>
          <w:rFonts w:ascii="Times New Roman" w:eastAsia="Times New Roman" w:hAnsi="Times New Roman" w:cs="Times New Roman"/>
          <w:sz w:val="24"/>
          <w:szCs w:val="24"/>
        </w:rPr>
        <w:t xml:space="preserve"> всегда – от далекой древности до наших дней. Надо помочь ребенку увидеть красоту окружающих его вещей, предметов, объектов, произведений искусства, обратив особое внимание на роль художников – "Мастеров Изображения, Украшения, Постройки" – в создании среды жизни человека.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sz w:val="24"/>
          <w:szCs w:val="24"/>
        </w:rPr>
        <w:t>В конце года дети должны почувствовать, что их жизнь, жизнь каждого человека ежедневно связана с деятельностью искусств. Завершающие уроки каждой четверти должны содержать вопрос: "А что было бы, если бы "Братья-Мастера" не участвовали в создании окружающего вас мира – дома, на улице и т.д.?" Понимание огромной роли иску</w:t>
      </w:r>
      <w:proofErr w:type="gramStart"/>
      <w:r w:rsidRPr="007C1A56">
        <w:rPr>
          <w:rFonts w:ascii="Times New Roman" w:eastAsia="Times New Roman" w:hAnsi="Times New Roman" w:cs="Times New Roman"/>
          <w:sz w:val="24"/>
          <w:szCs w:val="24"/>
        </w:rPr>
        <w:t>сств в р</w:t>
      </w:r>
      <w:proofErr w:type="gramEnd"/>
      <w:r w:rsidRPr="007C1A56">
        <w:rPr>
          <w:rFonts w:ascii="Times New Roman" w:eastAsia="Times New Roman" w:hAnsi="Times New Roman" w:cs="Times New Roman"/>
          <w:sz w:val="24"/>
          <w:szCs w:val="24"/>
        </w:rPr>
        <w:t>еальной повседневной жизни должно стать открытием для детей и их родителей.</w:t>
      </w:r>
    </w:p>
    <w:p w:rsidR="007E0690" w:rsidRPr="007C1A56" w:rsidRDefault="007E0690" w:rsidP="007E0690">
      <w:pPr>
        <w:spacing w:after="0" w:line="240" w:lineRule="auto"/>
        <w:jc w:val="center"/>
        <w:outlineLvl w:val="2"/>
        <w:rPr>
          <w:rFonts w:ascii="Times New Roman" w:eastAsia="Arial Unicode MS" w:hAnsi="Times New Roman" w:cs="Times New Roman"/>
          <w:b/>
          <w:bCs/>
          <w:color w:val="BF6000"/>
          <w:sz w:val="24"/>
          <w:szCs w:val="24"/>
        </w:rPr>
      </w:pPr>
      <w:r w:rsidRPr="007C1A56">
        <w:rPr>
          <w:rFonts w:ascii="Times New Roman" w:eastAsia="Arial Unicode MS" w:hAnsi="Times New Roman" w:cs="Times New Roman"/>
          <w:b/>
          <w:bCs/>
          <w:color w:val="BF6000"/>
          <w:sz w:val="24"/>
          <w:szCs w:val="24"/>
        </w:rPr>
        <w:t>Тема 1. Искусство вокруг нас. Искусство в твоем доме (8 ч)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sz w:val="24"/>
          <w:szCs w:val="24"/>
        </w:rPr>
        <w:t>Здесь "Мастера" ведут ребенка в его квартиру и выясняют, что же каждый из них "сделал" в ближайшем окружении ребенка, и в итоге выясняется, что без их участия не создавался ни один предмет дома, не было бы и самого дома.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Твои игрушки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7C1A56">
        <w:rPr>
          <w:rFonts w:ascii="Times New Roman" w:eastAsia="Times New Roman" w:hAnsi="Times New Roman" w:cs="Times New Roman"/>
          <w:sz w:val="24"/>
          <w:szCs w:val="24"/>
        </w:rPr>
        <w:t>Игрушки</w:t>
      </w:r>
      <w:proofErr w:type="gramEnd"/>
      <w:r w:rsidRPr="007C1A56">
        <w:rPr>
          <w:rFonts w:ascii="Times New Roman" w:eastAsia="Times New Roman" w:hAnsi="Times New Roman" w:cs="Times New Roman"/>
          <w:sz w:val="24"/>
          <w:szCs w:val="24"/>
        </w:rPr>
        <w:t xml:space="preserve"> – какими им быть – придумал художник. Детские игрушки, народные игрушки, самодельные игрушки. Лепка игрушки из пластилина или глины.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Материалы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пластилин или глина, солома, заготовки из дерева, бумага, гуашь, водно-эмульсионная краска для грунта; кисти маленького размера, тампоны.</w:t>
      </w:r>
      <w:proofErr w:type="gramEnd"/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Зрительный ряд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 xml:space="preserve">: народная игрушка (слайды): дымка, </w:t>
      </w:r>
      <w:proofErr w:type="spellStart"/>
      <w:r w:rsidRPr="007C1A56">
        <w:rPr>
          <w:rFonts w:ascii="Times New Roman" w:eastAsia="Times New Roman" w:hAnsi="Times New Roman" w:cs="Times New Roman"/>
          <w:sz w:val="24"/>
          <w:szCs w:val="24"/>
        </w:rPr>
        <w:t>городец</w:t>
      </w:r>
      <w:proofErr w:type="spellEnd"/>
      <w:r w:rsidRPr="007C1A56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7C1A56">
        <w:rPr>
          <w:rFonts w:ascii="Times New Roman" w:eastAsia="Times New Roman" w:hAnsi="Times New Roman" w:cs="Times New Roman"/>
          <w:sz w:val="24"/>
          <w:szCs w:val="24"/>
        </w:rPr>
        <w:t>филимоново</w:t>
      </w:r>
      <w:proofErr w:type="spellEnd"/>
      <w:r w:rsidRPr="007C1A56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7C1A56">
        <w:rPr>
          <w:rFonts w:ascii="Times New Roman" w:eastAsia="Times New Roman" w:hAnsi="Times New Roman" w:cs="Times New Roman"/>
          <w:sz w:val="24"/>
          <w:szCs w:val="24"/>
        </w:rPr>
        <w:t>богородская</w:t>
      </w:r>
      <w:proofErr w:type="spellEnd"/>
      <w:r w:rsidRPr="007C1A56">
        <w:rPr>
          <w:rFonts w:ascii="Times New Roman" w:eastAsia="Times New Roman" w:hAnsi="Times New Roman" w:cs="Times New Roman"/>
          <w:sz w:val="24"/>
          <w:szCs w:val="24"/>
        </w:rPr>
        <w:t xml:space="preserve"> резная игрушка, игрушки из подручного материала: упаковок, ткани, меха.</w:t>
      </w:r>
      <w:proofErr w:type="gramEnd"/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Литературный ряд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пословицы, поговорки, фольклор, русские народные сказки.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Музыкальный ряд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русская народная музыка, П.Чайковский "Детский альбом".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Посуда у тебя дома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sz w:val="24"/>
          <w:szCs w:val="24"/>
        </w:rPr>
        <w:t xml:space="preserve">Повседневная и праздничная посуда. Конструкция, форма предметов и </w:t>
      </w:r>
      <w:proofErr w:type="gramStart"/>
      <w:r w:rsidRPr="007C1A56">
        <w:rPr>
          <w:rFonts w:ascii="Times New Roman" w:eastAsia="Times New Roman" w:hAnsi="Times New Roman" w:cs="Times New Roman"/>
          <w:sz w:val="24"/>
          <w:szCs w:val="24"/>
        </w:rPr>
        <w:t>роспись</w:t>
      </w:r>
      <w:proofErr w:type="gramEnd"/>
      <w:r w:rsidRPr="007C1A56">
        <w:rPr>
          <w:rFonts w:ascii="Times New Roman" w:eastAsia="Times New Roman" w:hAnsi="Times New Roman" w:cs="Times New Roman"/>
          <w:sz w:val="24"/>
          <w:szCs w:val="24"/>
        </w:rPr>
        <w:t xml:space="preserve"> и украшение посуды. Работа "Мастеров Постройки, Украшения и Изображения" в изготовлении посуды. Изображение на бумаге. Лепка посуды из пластилина с росписью по белой грунтовке.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sz w:val="24"/>
          <w:szCs w:val="24"/>
        </w:rPr>
        <w:t>При этом обязательно подчеркивается назначение посуды: для кого она, для какого случая.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Материалы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тонированная бумага, гуашь, пластилин, глина, водно-эмульсионная краска.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Зрительный ряд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образцы посуды из натурного фонда, слайды народной посуды, посуда из разных материалов (металла, дерева, пластмассы).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Мамин платок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sz w:val="24"/>
          <w:szCs w:val="24"/>
        </w:rPr>
        <w:t xml:space="preserve">Эскиз платка: для девочки, для бабушки, то есть </w:t>
      </w:r>
      <w:proofErr w:type="gramStart"/>
      <w:r w:rsidRPr="007C1A56">
        <w:rPr>
          <w:rFonts w:ascii="Times New Roman" w:eastAsia="Times New Roman" w:hAnsi="Times New Roman" w:cs="Times New Roman"/>
          <w:sz w:val="24"/>
          <w:szCs w:val="24"/>
        </w:rPr>
        <w:t>разных</w:t>
      </w:r>
      <w:proofErr w:type="gramEnd"/>
      <w:r w:rsidRPr="007C1A56">
        <w:rPr>
          <w:rFonts w:ascii="Times New Roman" w:eastAsia="Times New Roman" w:hAnsi="Times New Roman" w:cs="Times New Roman"/>
          <w:sz w:val="24"/>
          <w:szCs w:val="24"/>
        </w:rPr>
        <w:t xml:space="preserve"> по содержанию, ритмике рисунка, колориту, как средство выражения.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lastRenderedPageBreak/>
        <w:t>Материалы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гуашь, кисти, белая и цветная бумага.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Зрительный ряд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слайды природных мотивов платков, платки и ткани, образцы детских работ по этой теме.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Музыкальный ряд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русская народная музыка (как фон).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Обои и шторы в твоем доме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sz w:val="24"/>
          <w:szCs w:val="24"/>
        </w:rPr>
        <w:t>Эскизы обоев или штор для комнаты, имеющей четкое назначение: спальня, гостиная, детская. Можно выполнить и в технике набойки.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Материалы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гуашь, кисти, клише, бумага или ткань.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Зрительный ряд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отрывки из какой-нибудь сказки, где приводится словесная характеристика комнат сказочного дворца.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Музыкальный ряд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музыкальные отрывки, характеризующие разные состояния: бурное (Ф.Шопен "Полонез" ля-бемоль мажор, соч. 53), спокойное, лирически-нежное (Ф.Шопен "Мазурка" ля-минор, соч. 17).</w:t>
      </w:r>
      <w:proofErr w:type="gramEnd"/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Твои книжки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sz w:val="24"/>
          <w:szCs w:val="24"/>
        </w:rPr>
        <w:t xml:space="preserve">Художник и книга. Иллюстрации. Форма книги. Шрифт. Буквица. Иллюстрирование выбранной сказки или конструирование книжки-игрушки. 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Материалы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 xml:space="preserve">: гуашь, кисти, белая или цветная бумага, мелки. 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Зрительный ряд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обложки и иллюстрации к хорошо знакомым сказкам (иллюстрации разных авторов к одной и той же сказке), слайды, книжки-игрушки, детские книжки.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Литературный ряд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текст выбранной сказки.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Поздравительная открытка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sz w:val="24"/>
          <w:szCs w:val="24"/>
        </w:rPr>
        <w:t xml:space="preserve">Эскиз открытки или декоративной закладки (по растительным мотивам). Возможно исполнение в технике </w:t>
      </w:r>
      <w:proofErr w:type="spellStart"/>
      <w:r w:rsidRPr="007C1A56">
        <w:rPr>
          <w:rFonts w:ascii="Times New Roman" w:eastAsia="Times New Roman" w:hAnsi="Times New Roman" w:cs="Times New Roman"/>
          <w:sz w:val="24"/>
          <w:szCs w:val="24"/>
        </w:rPr>
        <w:t>граттажа</w:t>
      </w:r>
      <w:proofErr w:type="spellEnd"/>
      <w:r w:rsidRPr="007C1A56">
        <w:rPr>
          <w:rFonts w:ascii="Times New Roman" w:eastAsia="Times New Roman" w:hAnsi="Times New Roman" w:cs="Times New Roman"/>
          <w:sz w:val="24"/>
          <w:szCs w:val="24"/>
        </w:rPr>
        <w:t>, гравюры наклейками или графической монотипии.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Материалы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 xml:space="preserve">: бумага маленького формата, тушь, перо, палочка. 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Зрительный ряд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слайды с гравюр по дереву, линолеуму, офортов, литографий, образцы детских работ в разных техниках.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Что сделал художник в нашем доме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 xml:space="preserve"> (обобщение темы). В создании всех предметов в доме принял участие художник. Ему помогали наши "Мастера Изображения, Украшения и Постройки". Понимание роли каждого из них. Форма предмета и ее украшение. На обобщающем уроке можно организовать игру в художников и зрителей или игру в экскурсоводов на выставке работ выполненных в течение четверти. Ведут беседу три "Мастера". Они рассказывают и показывают, какие предметы окружают людей дома в повседневной жизни. Есть ли вообще дома предметы, над которыми не работали художники? Понимание, что все, что связано с нашей жизнью, не существовало бы без труда художников, без изобразительного, декоративно-прикладного искусства, архитектуры, дизайна, это должно быть итогом и одновременно открытием.</w:t>
      </w:r>
    </w:p>
    <w:p w:rsidR="007E0690" w:rsidRPr="007C1A56" w:rsidRDefault="007E0690" w:rsidP="007E0690">
      <w:pPr>
        <w:spacing w:after="0" w:line="240" w:lineRule="auto"/>
        <w:jc w:val="center"/>
        <w:outlineLvl w:val="2"/>
        <w:rPr>
          <w:rFonts w:ascii="Times New Roman" w:eastAsia="Arial Unicode MS" w:hAnsi="Times New Roman" w:cs="Times New Roman"/>
          <w:b/>
          <w:bCs/>
          <w:color w:val="BF6000"/>
          <w:sz w:val="24"/>
          <w:szCs w:val="24"/>
        </w:rPr>
      </w:pPr>
      <w:r w:rsidRPr="007C1A56">
        <w:rPr>
          <w:rFonts w:ascii="Times New Roman" w:eastAsia="Arial Unicode MS" w:hAnsi="Times New Roman" w:cs="Times New Roman"/>
          <w:b/>
          <w:bCs/>
          <w:color w:val="BF6000"/>
          <w:sz w:val="24"/>
          <w:szCs w:val="24"/>
        </w:rPr>
        <w:t>Тема 2. Искусство на улицах твоего города (7 ч)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sz w:val="24"/>
          <w:szCs w:val="24"/>
        </w:rPr>
        <w:t>Все начинается "с порога родного дома". Эта четверть и посвящена этому "порогу". И Родины нет без него. Не просто Москва или Тула – но именно родная улица, идущая "у лица" твоего дома, исхоженная ногами.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Памятники архитектуры – наследие веков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sz w:val="24"/>
          <w:szCs w:val="24"/>
        </w:rPr>
        <w:t>Изучение и изображение архитектурного памятника, своих родных мест.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Материалы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тонированная бумага, восковые мелки или гуашь, белая бумага.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Литературный ряд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материалы, связанные с выбранным архитектурным памятником.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Парки, скверы, бульвары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sz w:val="24"/>
          <w:szCs w:val="24"/>
        </w:rPr>
        <w:t>Архитектура, постройка парков. Образ парка. Парки для отдыха, парки-музеи, детские парки. Изображение парка, сквера, возможен коллаж.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Материалы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цветная, белая бумага, гуашь или восковые мелки, ножницы, клей.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Зрительный ряд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видовые слайды, репродукции картин.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Ажурные ограды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sz w:val="24"/>
          <w:szCs w:val="24"/>
        </w:rPr>
        <w:lastRenderedPageBreak/>
        <w:t>Чугунные ограды в Санкт-Петербурге и в Москве, в родном городе, деревянный ажур наличников. Проект ажурной решетки или ворот, вырезание из сложенной цветной бумаги и вклеивание их в композицию на тему "Парки, скверы, бульвары".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Материалы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цветная бумага, ножницы, клей.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Зрительный ряд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слайды старинных оград в Москве и Санкт-Петербурге. Современные декоративные решетки и ограды в наших городах.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Фонари на улицах и в парках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sz w:val="24"/>
          <w:szCs w:val="24"/>
        </w:rPr>
        <w:t>Какими бывают фонари? Форму фонарей тоже создает художник: праздничный, торжественный фонарь, лирический фонарь. Фонари на улицах городов. Фонари – украшение города. Изображение или конструирование формы фонаря из бумаги.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Материалы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белая и цветная бумага, ножницы, клей.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Витрины магазинов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sz w:val="24"/>
          <w:szCs w:val="24"/>
        </w:rPr>
        <w:t>Роль художника в создании витрин. Реклама. Проект оформления витрины любого магазина (по выбору детей).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sz w:val="24"/>
          <w:szCs w:val="24"/>
        </w:rPr>
        <w:t>При наличии дополнительного времени можно сделать групповые объемные макеты.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Материалы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белая и цветная бумага, ножницы, клей.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Зрительный ряд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слайды с оформленными витринами. Детские работы предыдущих лет.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Транспорт в городе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sz w:val="24"/>
          <w:szCs w:val="24"/>
        </w:rPr>
        <w:t>В создании формы машин тоже участвует художник. Машины разных времен. Умение видеть образ в форме машин. Придумать, нарисовать или построить из бумаги образы фантастических машин (наземных, водных, воздушных).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Материалы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белая и цветная бумага, ножницы, клей, графические материалы.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Зрительный ряд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фотографии транспорта. Слайды старинного транспорта. Репродукции из журналов.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Что сделал художник на улицах моего города</w:t>
      </w:r>
      <w:r w:rsidRPr="007C1A5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(</w:t>
      </w:r>
      <w:r w:rsidRPr="007C1A5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в моем селе</w:t>
      </w:r>
      <w:r w:rsidRPr="007C1A56">
        <w:rPr>
          <w:rFonts w:ascii="Times New Roman" w:eastAsia="Times New Roman" w:hAnsi="Times New Roman" w:cs="Times New Roman"/>
          <w:b/>
          <w:bCs/>
          <w:sz w:val="24"/>
          <w:szCs w:val="24"/>
        </w:rPr>
        <w:t>)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sz w:val="24"/>
          <w:szCs w:val="24"/>
        </w:rPr>
        <w:t xml:space="preserve">Опять должен возникнуть вопрос: что было бы, если бы наши "Братья-Мастера" ни к чему не прикасались на улицах нашего города? На этом уроке из отдельных работ создается одно или несколько коллективных панно. Это может быть панорама улицы района из нескольких склеенных в полосу рисунков в виде диорамы. Здесь можно </w:t>
      </w:r>
      <w:proofErr w:type="gramStart"/>
      <w:r w:rsidRPr="007C1A56">
        <w:rPr>
          <w:rFonts w:ascii="Times New Roman" w:eastAsia="Times New Roman" w:hAnsi="Times New Roman" w:cs="Times New Roman"/>
          <w:sz w:val="24"/>
          <w:szCs w:val="24"/>
        </w:rPr>
        <w:t>разместить ограды</w:t>
      </w:r>
      <w:proofErr w:type="gramEnd"/>
      <w:r w:rsidRPr="007C1A56">
        <w:rPr>
          <w:rFonts w:ascii="Times New Roman" w:eastAsia="Times New Roman" w:hAnsi="Times New Roman" w:cs="Times New Roman"/>
          <w:sz w:val="24"/>
          <w:szCs w:val="24"/>
        </w:rPr>
        <w:t xml:space="preserve"> и фонари, транспорт. Дополняется диорама фигурами людей, плоскими вырезками деревьев и кустов. Можно играть в "экскурсоводов" и "журналистов". Экскурсоводы рассказывают о своем городе, о роли художников, которые создают художественный облик города.</w:t>
      </w:r>
    </w:p>
    <w:p w:rsidR="007E0690" w:rsidRPr="007C1A56" w:rsidRDefault="007E0690" w:rsidP="007E0690">
      <w:pPr>
        <w:spacing w:after="0" w:line="240" w:lineRule="auto"/>
        <w:jc w:val="center"/>
        <w:outlineLvl w:val="2"/>
        <w:rPr>
          <w:rFonts w:ascii="Times New Roman" w:eastAsia="Arial Unicode MS" w:hAnsi="Times New Roman" w:cs="Times New Roman"/>
          <w:b/>
          <w:bCs/>
          <w:color w:val="BF6000"/>
          <w:sz w:val="24"/>
          <w:szCs w:val="24"/>
        </w:rPr>
      </w:pPr>
      <w:r w:rsidRPr="007C1A56">
        <w:rPr>
          <w:rFonts w:ascii="Times New Roman" w:eastAsia="Arial Unicode MS" w:hAnsi="Times New Roman" w:cs="Times New Roman"/>
          <w:b/>
          <w:bCs/>
          <w:color w:val="BF6000"/>
          <w:sz w:val="24"/>
          <w:szCs w:val="24"/>
        </w:rPr>
        <w:t>Тема 3. Художник и зрелище (12 ч)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sz w:val="24"/>
          <w:szCs w:val="24"/>
        </w:rPr>
        <w:t>В зрелищных искусствах "Братья-Мастера" принимали участие с древних времен. Но и сегодня их роль незаменима. По усмотрению педагога, можно объединить большинство уроков темы идеей создания кукольного спектакля, к которому последовательно выполняются занавес, декорации, костюмы, куклы, афиша. В конце на обобщающем уроке можно устроить театрализованное представление.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Театральные маски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sz w:val="24"/>
          <w:szCs w:val="24"/>
        </w:rPr>
        <w:t>Маски разных времен и народов. Маски в древних образах, в театре, на празднике. Конструирование выразительных острохарактерных масок.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Материалы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цветная бумага, ножницы, клей.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Зрительный ряд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фотографии масок разных народов и масок театральных.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Художник в театре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sz w:val="24"/>
          <w:szCs w:val="24"/>
        </w:rPr>
        <w:t xml:space="preserve">Вымысел </w:t>
      </w:r>
      <w:proofErr w:type="gramStart"/>
      <w:r w:rsidRPr="007C1A56">
        <w:rPr>
          <w:rFonts w:ascii="Times New Roman" w:eastAsia="Times New Roman" w:hAnsi="Times New Roman" w:cs="Times New Roman"/>
          <w:sz w:val="24"/>
          <w:szCs w:val="24"/>
        </w:rPr>
        <w:t>и</w:t>
      </w:r>
      <w:proofErr w:type="gramEnd"/>
      <w:r w:rsidRPr="007C1A56">
        <w:rPr>
          <w:rFonts w:ascii="Times New Roman" w:eastAsia="Times New Roman" w:hAnsi="Times New Roman" w:cs="Times New Roman"/>
          <w:sz w:val="24"/>
          <w:szCs w:val="24"/>
        </w:rPr>
        <w:t xml:space="preserve"> правда театра. Праздник театра. Декорации и костюмы персонажей. Театр на столе. Создание макета декораций спектакля.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Материалы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картонная коробка, разноцветная бумага, краски, кисти, клей, ножницы.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Зрительный ряд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слайды с эскизов театральных художников.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Литературный ряд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выбранная сказка.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Театр кукол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sz w:val="24"/>
          <w:szCs w:val="24"/>
        </w:rPr>
        <w:lastRenderedPageBreak/>
        <w:t>Театральные куклы. Театр Петрушки. Перчаточные куклы, тростевые, марионетки. Работа художника над куклой. Персонажи. Образ куклы, ее конструкция и украшение. Создание куклы на уроке.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Материалы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пластилин, бумага, ножницы, клей, ткань, нитки, мелкие пуговицы.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Зрительный ряд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слайды с изображением театральных кукол, репродукции из книг о кукольном театре, диафильм.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Театральный занавес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sz w:val="24"/>
          <w:szCs w:val="24"/>
        </w:rPr>
        <w:t>Роль занавеса в театре. Занавес и образ спектакля. Эскиз занавеса к спектаклю (коллективная работа, 2–4 человека).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Материалы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гуашь, кисти, бумага большого размера (можно от обоев).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Зрительный ряд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слайды театральных занавесов, репродукции из книг о кукольном театре.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Афиша, плакат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sz w:val="24"/>
          <w:szCs w:val="24"/>
        </w:rPr>
        <w:t>Значение афиши. Образ спектакля, его выражение в афише. Шрифт. Изображение.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sz w:val="24"/>
          <w:szCs w:val="24"/>
        </w:rPr>
        <w:t>Эскиз плаката-афиши к спектаклю.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Материалы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цветная бумага большого формата, гуашь, кисти, клей.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Зрительный ряд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театральные и цирковые афиши.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Художник и цирк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sz w:val="24"/>
          <w:szCs w:val="24"/>
        </w:rPr>
        <w:t>Роль художника в цирке. Образ радостного и таинственного зрелища. Изображение циркового представления и его персонажей.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Материалы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цветная бумага, мелки, гуашь, кисти.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Как художники помогают сделать праздник. Художник и зрелищ</w:t>
      </w:r>
      <w:proofErr w:type="gramStart"/>
      <w:r w:rsidRPr="007C1A5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е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(</w:t>
      </w:r>
      <w:proofErr w:type="gramEnd"/>
      <w:r w:rsidRPr="007C1A56">
        <w:rPr>
          <w:rFonts w:ascii="Times New Roman" w:eastAsia="Times New Roman" w:hAnsi="Times New Roman" w:cs="Times New Roman"/>
          <w:sz w:val="24"/>
          <w:szCs w:val="24"/>
        </w:rPr>
        <w:t>обобщающий урок)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sz w:val="24"/>
          <w:szCs w:val="24"/>
        </w:rPr>
        <w:t>Праздник в городе. "Мастера Изображения, Украшения и Постройки" помогают создать Праздник. Эскиз украшения города к празднику. Организация в классе выставки всех работ по теме. Замечательно, если удастся сделать спектакль и пригласить гостей и родителей.</w:t>
      </w:r>
    </w:p>
    <w:p w:rsidR="007E0690" w:rsidRPr="007C1A56" w:rsidRDefault="007E0690" w:rsidP="007E0690">
      <w:pPr>
        <w:spacing w:after="0" w:line="240" w:lineRule="auto"/>
        <w:jc w:val="center"/>
        <w:outlineLvl w:val="2"/>
        <w:rPr>
          <w:rFonts w:ascii="Times New Roman" w:eastAsia="Arial Unicode MS" w:hAnsi="Times New Roman" w:cs="Times New Roman"/>
          <w:b/>
          <w:bCs/>
          <w:color w:val="BF6000"/>
          <w:sz w:val="24"/>
          <w:szCs w:val="24"/>
        </w:rPr>
      </w:pPr>
      <w:r w:rsidRPr="007C1A56">
        <w:rPr>
          <w:rFonts w:ascii="Times New Roman" w:eastAsia="Arial Unicode MS" w:hAnsi="Times New Roman" w:cs="Times New Roman"/>
          <w:b/>
          <w:bCs/>
          <w:color w:val="BF6000"/>
          <w:sz w:val="24"/>
          <w:szCs w:val="24"/>
        </w:rPr>
        <w:t>Тема 4. Художник и музей (7 ч)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sz w:val="24"/>
          <w:szCs w:val="24"/>
        </w:rPr>
        <w:t>Познакомившись с ролью художника в нашей повседневной жизни, с разными прикладными формами искусства, мы завершаем год темой об искусстве, которое хранится в музеях. Каждый город может гордиться своими музеями. Музеи Москвы, Санкт-Петербурга, других городов России – хранители самых великих произведений мирового и русского искусства. И к этим шедеврам каждый ребенок должен прикоснуться и научиться гордиться тем, что именно его родной город хранит такие великие произведения. Они хранятся именно в музеях. В Москве есть музей – святыня для русской культуры – Третьяковская галерея. О ней в первую очередь нужно рассказать. Огромную роль сегодня играют Эрмитаж и Русский музей – центры международных художественных связей, есть много малых, также интересных музеев и выставочных залов.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sz w:val="24"/>
          <w:szCs w:val="24"/>
        </w:rPr>
        <w:t>Однако тема "Музеи" шире. Музеи бывают не только искусства, но всех сторон человеческой культуры. Бывают и "домашние музеи" в виде семейных альбомов, рассказывающих об истории семьи, интересных этапах жизни. Может быть домашний музей игрушек, марок, археологических находок, просто личных памятных вещей. Все это – часть нашей культуры. "Братья-Мастера" помогают в грамотной организации таких музеев.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Музеи в жизни города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sz w:val="24"/>
          <w:szCs w:val="24"/>
        </w:rPr>
        <w:t>Разнообразные музеи. Роль художника в организации экспозиции. Крупнейшие художественные музеи: Третьяковская галерея, Музей изобразительных искусств им. А.С. Пушкина, Эрмитаж, Русский музей, музеи родного города.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Искусство, которое хранится в этих музеях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sz w:val="24"/>
          <w:szCs w:val="24"/>
        </w:rPr>
        <w:t>Что такое "картина". Картина-натюрморт. Жанр натюрморта. Натюрморт как рассказ о человеке. Изображение натюрморта по представлению, выражение настроения.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Материалы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гуашь, бумага, кисти.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lastRenderedPageBreak/>
        <w:t>Зрительный ряд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 xml:space="preserve">: слайды натюрмортов с ярко выраженным настроением (Ж.Б. Шарден, К.Петров-Водкин, </w:t>
      </w:r>
      <w:proofErr w:type="spellStart"/>
      <w:r w:rsidRPr="007C1A56">
        <w:rPr>
          <w:rFonts w:ascii="Times New Roman" w:eastAsia="Times New Roman" w:hAnsi="Times New Roman" w:cs="Times New Roman"/>
          <w:sz w:val="24"/>
          <w:szCs w:val="24"/>
        </w:rPr>
        <w:t>П.Кончаловский</w:t>
      </w:r>
      <w:proofErr w:type="spellEnd"/>
      <w:r w:rsidRPr="007C1A56">
        <w:rPr>
          <w:rFonts w:ascii="Times New Roman" w:eastAsia="Times New Roman" w:hAnsi="Times New Roman" w:cs="Times New Roman"/>
          <w:sz w:val="24"/>
          <w:szCs w:val="24"/>
        </w:rPr>
        <w:t xml:space="preserve">, М.Сарьян, П.Кузнецов, В.Стожаров, В.Ван </w:t>
      </w:r>
      <w:proofErr w:type="spellStart"/>
      <w:r w:rsidRPr="007C1A56">
        <w:rPr>
          <w:rFonts w:ascii="Times New Roman" w:eastAsia="Times New Roman" w:hAnsi="Times New Roman" w:cs="Times New Roman"/>
          <w:sz w:val="24"/>
          <w:szCs w:val="24"/>
        </w:rPr>
        <w:t>Гог</w:t>
      </w:r>
      <w:proofErr w:type="spellEnd"/>
      <w:r w:rsidRPr="007C1A56">
        <w:rPr>
          <w:rFonts w:ascii="Times New Roman" w:eastAsia="Times New Roman" w:hAnsi="Times New Roman" w:cs="Times New Roman"/>
          <w:sz w:val="24"/>
          <w:szCs w:val="24"/>
        </w:rPr>
        <w:t xml:space="preserve"> и др.).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Задание на дом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посмотреть в музее или на выставке натюрморты разных авторов.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Картина-пейзаж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sz w:val="24"/>
          <w:szCs w:val="24"/>
        </w:rPr>
        <w:t xml:space="preserve">Смотрим знаменитые пейзажи: И.Левитана, </w:t>
      </w:r>
      <w:proofErr w:type="spellStart"/>
      <w:r w:rsidRPr="007C1A56">
        <w:rPr>
          <w:rFonts w:ascii="Times New Roman" w:eastAsia="Times New Roman" w:hAnsi="Times New Roman" w:cs="Times New Roman"/>
          <w:sz w:val="24"/>
          <w:szCs w:val="24"/>
        </w:rPr>
        <w:t>А.Саврасова</w:t>
      </w:r>
      <w:proofErr w:type="spellEnd"/>
      <w:r w:rsidRPr="007C1A56">
        <w:rPr>
          <w:rFonts w:ascii="Times New Roman" w:eastAsia="Times New Roman" w:hAnsi="Times New Roman" w:cs="Times New Roman"/>
          <w:sz w:val="24"/>
          <w:szCs w:val="24"/>
        </w:rPr>
        <w:t xml:space="preserve">, Н.Рериха, А.Куинджи, В.Ван </w:t>
      </w:r>
      <w:proofErr w:type="spellStart"/>
      <w:r w:rsidRPr="007C1A56">
        <w:rPr>
          <w:rFonts w:ascii="Times New Roman" w:eastAsia="Times New Roman" w:hAnsi="Times New Roman" w:cs="Times New Roman"/>
          <w:sz w:val="24"/>
          <w:szCs w:val="24"/>
        </w:rPr>
        <w:t>Гога</w:t>
      </w:r>
      <w:proofErr w:type="spellEnd"/>
      <w:r w:rsidRPr="007C1A56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7C1A56">
        <w:rPr>
          <w:rFonts w:ascii="Times New Roman" w:eastAsia="Times New Roman" w:hAnsi="Times New Roman" w:cs="Times New Roman"/>
          <w:sz w:val="24"/>
          <w:szCs w:val="24"/>
        </w:rPr>
        <w:t>К.Коро</w:t>
      </w:r>
      <w:proofErr w:type="spellEnd"/>
      <w:r w:rsidRPr="007C1A56">
        <w:rPr>
          <w:rFonts w:ascii="Times New Roman" w:eastAsia="Times New Roman" w:hAnsi="Times New Roman" w:cs="Times New Roman"/>
          <w:sz w:val="24"/>
          <w:szCs w:val="24"/>
        </w:rPr>
        <w:t>. Изображение пейзажа по представлению с ярко выраженным настроением: радостный и праздничный пейзаж; мрачный и тоскливый пейзаж; нежный и певучий пейзаж.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sz w:val="24"/>
          <w:szCs w:val="24"/>
        </w:rPr>
        <w:t>Дети на этом уроке вспомнят, какое настроение можно выразить холодными и теплыми цветами, глухими и звонкими и, что может получиться при их смешении.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Материалы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белая бумага, гуашь, кисти.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Зрительный ряд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 xml:space="preserve">: слайды с примерами живописного пейзажа с ярко выраженным настроением (В.Ван </w:t>
      </w:r>
      <w:proofErr w:type="spellStart"/>
      <w:r w:rsidRPr="007C1A56">
        <w:rPr>
          <w:rFonts w:ascii="Times New Roman" w:eastAsia="Times New Roman" w:hAnsi="Times New Roman" w:cs="Times New Roman"/>
          <w:sz w:val="24"/>
          <w:szCs w:val="24"/>
        </w:rPr>
        <w:t>Гог</w:t>
      </w:r>
      <w:proofErr w:type="spellEnd"/>
      <w:r w:rsidRPr="007C1A56">
        <w:rPr>
          <w:rFonts w:ascii="Times New Roman" w:eastAsia="Times New Roman" w:hAnsi="Times New Roman" w:cs="Times New Roman"/>
          <w:sz w:val="24"/>
          <w:szCs w:val="24"/>
        </w:rPr>
        <w:t xml:space="preserve">, Н.Рерих, И.Левитан, А.Рылов, А.Куинджи, </w:t>
      </w:r>
      <w:proofErr w:type="spellStart"/>
      <w:r w:rsidRPr="007C1A56">
        <w:rPr>
          <w:rFonts w:ascii="Times New Roman" w:eastAsia="Times New Roman" w:hAnsi="Times New Roman" w:cs="Times New Roman"/>
          <w:sz w:val="24"/>
          <w:szCs w:val="24"/>
        </w:rPr>
        <w:t>В.Бялыницкий-Бируля</w:t>
      </w:r>
      <w:proofErr w:type="spellEnd"/>
      <w:r w:rsidRPr="007C1A56"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Музыкальный ряд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музыка на этом уроке может быть использована для создания определенного настроения.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Картина-портрет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sz w:val="24"/>
          <w:szCs w:val="24"/>
        </w:rPr>
        <w:t>Знакомство с жанром портрета. Портрет по памяти или по представлению (портрет подруги, друга).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Материалы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бумага, гуашь, кисти (или пастель).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Зрительный ряд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 xml:space="preserve">: слайды живописных портретов </w:t>
      </w:r>
      <w:proofErr w:type="spellStart"/>
      <w:r w:rsidRPr="007C1A56">
        <w:rPr>
          <w:rFonts w:ascii="Times New Roman" w:eastAsia="Times New Roman" w:hAnsi="Times New Roman" w:cs="Times New Roman"/>
          <w:sz w:val="24"/>
          <w:szCs w:val="24"/>
        </w:rPr>
        <w:t>Ф.Рокотова</w:t>
      </w:r>
      <w:proofErr w:type="spellEnd"/>
      <w:r w:rsidRPr="007C1A56">
        <w:rPr>
          <w:rFonts w:ascii="Times New Roman" w:eastAsia="Times New Roman" w:hAnsi="Times New Roman" w:cs="Times New Roman"/>
          <w:sz w:val="24"/>
          <w:szCs w:val="24"/>
        </w:rPr>
        <w:t xml:space="preserve">, В.Серова, В.Ван </w:t>
      </w:r>
      <w:proofErr w:type="spellStart"/>
      <w:r w:rsidRPr="007C1A56">
        <w:rPr>
          <w:rFonts w:ascii="Times New Roman" w:eastAsia="Times New Roman" w:hAnsi="Times New Roman" w:cs="Times New Roman"/>
          <w:sz w:val="24"/>
          <w:szCs w:val="24"/>
        </w:rPr>
        <w:t>Гога</w:t>
      </w:r>
      <w:proofErr w:type="spellEnd"/>
      <w:r w:rsidRPr="007C1A56">
        <w:rPr>
          <w:rFonts w:ascii="Times New Roman" w:eastAsia="Times New Roman" w:hAnsi="Times New Roman" w:cs="Times New Roman"/>
          <w:sz w:val="24"/>
          <w:szCs w:val="24"/>
        </w:rPr>
        <w:t>, И.Репина.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В музеях </w:t>
      </w:r>
      <w:proofErr w:type="spellStart"/>
      <w:r w:rsidRPr="007C1A5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хранятсяскульптуры</w:t>
      </w:r>
      <w:proofErr w:type="spellEnd"/>
      <w:r w:rsidRPr="007C1A5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 известных мастеров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sz w:val="24"/>
          <w:szCs w:val="24"/>
        </w:rPr>
        <w:t>Учимся смотреть скульптуру. Скульптура в музее и на улице. Памятники. Парковая скульптура. Лепка фигуры человека или животного (в движении) для парковой скульптуры.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Материалы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 xml:space="preserve">: пластилин, стеки, подставка из картона. 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Зрительный ряд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 xml:space="preserve">: слайды из наборов "Третьяковская галерея", "Русский музей", "Эрмитаж" (произведения </w:t>
      </w:r>
      <w:proofErr w:type="spellStart"/>
      <w:r w:rsidRPr="007C1A56">
        <w:rPr>
          <w:rFonts w:ascii="Times New Roman" w:eastAsia="Times New Roman" w:hAnsi="Times New Roman" w:cs="Times New Roman"/>
          <w:sz w:val="24"/>
          <w:szCs w:val="24"/>
        </w:rPr>
        <w:t>А.Л.Бари</w:t>
      </w:r>
      <w:proofErr w:type="spellEnd"/>
      <w:r w:rsidRPr="007C1A56">
        <w:rPr>
          <w:rFonts w:ascii="Times New Roman" w:eastAsia="Times New Roman" w:hAnsi="Times New Roman" w:cs="Times New Roman"/>
          <w:sz w:val="24"/>
          <w:szCs w:val="24"/>
        </w:rPr>
        <w:t>, П.Трубецкого, Е.Лансере).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Исторические картины и картины бытового жанра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sz w:val="24"/>
          <w:szCs w:val="24"/>
        </w:rPr>
        <w:t>Знакомство с произведениями исторического и бытового жанра. Изображение по представлению исторического события (на тему русской былинной истории или истории средневековья, или изображение своей повседневной жизни: завтрак в семье, мы играем и т.д.).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Материалы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большой лист цветной бумаги, мелки.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Музеи сохраняют историю художественной культуры, творения великих художников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 xml:space="preserve"> (обобщение темы)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sz w:val="24"/>
          <w:szCs w:val="24"/>
        </w:rPr>
        <w:t>"Экскурсия" по выставке лучших работ за год, праздник искусств со своим собственным сценарием. Подвести итог: какова роль художника в жизни каждого человека.</w:t>
      </w:r>
    </w:p>
    <w:p w:rsidR="007E0690" w:rsidRPr="007C1A56" w:rsidRDefault="007E0690" w:rsidP="007E0690">
      <w:pPr>
        <w:spacing w:after="0" w:line="240" w:lineRule="auto"/>
        <w:jc w:val="center"/>
        <w:outlineLvl w:val="1"/>
        <w:rPr>
          <w:rFonts w:ascii="Times New Roman" w:eastAsia="Arial Unicode MS" w:hAnsi="Times New Roman" w:cs="Times New Roman"/>
          <w:b/>
          <w:i/>
          <w:iCs/>
          <w:color w:val="CC6600"/>
          <w:sz w:val="24"/>
          <w:szCs w:val="24"/>
        </w:rPr>
      </w:pPr>
    </w:p>
    <w:p w:rsidR="007E0690" w:rsidRPr="007C1A56" w:rsidRDefault="007E0690" w:rsidP="007E0690">
      <w:pPr>
        <w:spacing w:after="0" w:line="240" w:lineRule="auto"/>
        <w:jc w:val="center"/>
        <w:outlineLvl w:val="1"/>
        <w:rPr>
          <w:rFonts w:ascii="Times New Roman" w:eastAsia="Arial Unicode MS" w:hAnsi="Times New Roman" w:cs="Times New Roman"/>
          <w:b/>
          <w:iCs/>
          <w:color w:val="CC6600"/>
          <w:sz w:val="24"/>
          <w:szCs w:val="24"/>
          <w:u w:val="single"/>
        </w:rPr>
      </w:pPr>
      <w:r w:rsidRPr="007C1A56">
        <w:rPr>
          <w:rFonts w:ascii="Times New Roman" w:eastAsia="Arial Unicode MS" w:hAnsi="Times New Roman" w:cs="Times New Roman"/>
          <w:b/>
          <w:iCs/>
          <w:color w:val="CC6600"/>
          <w:sz w:val="24"/>
          <w:szCs w:val="24"/>
          <w:u w:val="single"/>
        </w:rPr>
        <w:t>4 класс</w:t>
      </w:r>
    </w:p>
    <w:p w:rsidR="007E0690" w:rsidRPr="007C1A56" w:rsidRDefault="007E0690" w:rsidP="007E0690">
      <w:pPr>
        <w:spacing w:after="0" w:line="240" w:lineRule="auto"/>
        <w:jc w:val="center"/>
        <w:outlineLvl w:val="2"/>
        <w:rPr>
          <w:rFonts w:ascii="Times New Roman" w:eastAsia="Arial Unicode MS" w:hAnsi="Times New Roman" w:cs="Times New Roman"/>
          <w:b/>
          <w:bCs/>
          <w:color w:val="CC6600"/>
          <w:sz w:val="24"/>
          <w:szCs w:val="24"/>
        </w:rPr>
      </w:pPr>
      <w:r w:rsidRPr="007C1A56">
        <w:rPr>
          <w:rFonts w:ascii="Times New Roman" w:eastAsia="Arial Unicode MS" w:hAnsi="Times New Roman" w:cs="Times New Roman"/>
          <w:b/>
          <w:bCs/>
          <w:color w:val="CC6600"/>
          <w:sz w:val="24"/>
          <w:szCs w:val="24"/>
        </w:rPr>
        <w:t>Каждый народ – художник (изображение, украшение, постройка</w:t>
      </w:r>
      <w:r w:rsidRPr="007C1A56">
        <w:rPr>
          <w:rFonts w:ascii="Times New Roman" w:eastAsia="Arial Unicode MS" w:hAnsi="Times New Roman" w:cs="Times New Roman"/>
          <w:b/>
          <w:bCs/>
          <w:color w:val="CC6600"/>
          <w:sz w:val="24"/>
          <w:szCs w:val="24"/>
        </w:rPr>
        <w:br/>
        <w:t>в творчестве народов всей земли)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sz w:val="24"/>
          <w:szCs w:val="24"/>
        </w:rPr>
        <w:t>Целью художественного воспитания и обучения ребенка в 4-м классе является формирование представления о многообразии художественных культур народов Земли и о единстве представлений народов о духовной красоте человека.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sz w:val="24"/>
          <w:szCs w:val="24"/>
        </w:rPr>
        <w:t>Многообразие культур не случайно – оно всегда выражает глубинные отношения каждого народа с жизнью природы, в среде которой складывается его история. Эти отношения не неподвижны – они живут и развиваются во времени, связаны с влиянием одной культуры на другую. В этом лежат основы своеобразия национальных культур и их взаимосвязь. Разнообразие этих культур – богатство культуры человечества.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sz w:val="24"/>
          <w:szCs w:val="24"/>
        </w:rPr>
        <w:lastRenderedPageBreak/>
        <w:t>Цельность каждой культуры – также важнейший элемент содержания, который необходимо ощутить детям. Ребенок сегодня окружен многоликой беспорядочностью явлений культуры, приходящих к нему через средства массовой информации. Здоровое художественное чувство ищет порядок в этом хаосе образов, поэтому каждую культуру нужно доносить как "целостную художественную личность".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sz w:val="24"/>
          <w:szCs w:val="24"/>
        </w:rPr>
        <w:t xml:space="preserve">Художественные представления надо давать как зримые сказки о культурах. Дети по возрасту еще не готовы к историческому мышлению. Но им присуще стремление, чуткость к образному пониманию мира, соотносимому с сознанием, выраженным в народных искусствах. Здесь "должна" </w:t>
      </w:r>
      <w:proofErr w:type="gramStart"/>
      <w:r w:rsidRPr="007C1A56">
        <w:rPr>
          <w:rFonts w:ascii="Times New Roman" w:eastAsia="Times New Roman" w:hAnsi="Times New Roman" w:cs="Times New Roman"/>
          <w:sz w:val="24"/>
          <w:szCs w:val="24"/>
        </w:rPr>
        <w:t>господствовать</w:t>
      </w:r>
      <w:proofErr w:type="gramEnd"/>
      <w:r w:rsidRPr="007C1A56">
        <w:rPr>
          <w:rFonts w:ascii="Times New Roman" w:eastAsia="Times New Roman" w:hAnsi="Times New Roman" w:cs="Times New Roman"/>
          <w:sz w:val="24"/>
          <w:szCs w:val="24"/>
        </w:rPr>
        <w:t xml:space="preserve"> правда художественного образа.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sz w:val="24"/>
          <w:szCs w:val="24"/>
        </w:rPr>
        <w:t>Приобщаясь путем сотворчества и восприятия к истокам культуры своего народа или других народов Земли, дети начинают ощущать себя участниками развития человечества, открывают себе путь к дальнейшему расширению восприимчивости к богатствам человеческой культуры.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sz w:val="24"/>
          <w:szCs w:val="24"/>
        </w:rPr>
        <w:t>Многообразие представлений различных народов о красоте раскрывается в процессе сравнения родной природы, труда, архитектуры, красоты человека с культурой других народов.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sz w:val="24"/>
          <w:szCs w:val="24"/>
        </w:rPr>
        <w:t xml:space="preserve">Учебные задания года предусматривают дальнейшее развитие навыков работы с гуашью, пастелью, пластилином, бумагой. Задачи трудового воспитания органично связаны с </w:t>
      </w:r>
      <w:proofErr w:type="gramStart"/>
      <w:r w:rsidRPr="007C1A56">
        <w:rPr>
          <w:rFonts w:ascii="Times New Roman" w:eastAsia="Times New Roman" w:hAnsi="Times New Roman" w:cs="Times New Roman"/>
          <w:sz w:val="24"/>
          <w:szCs w:val="24"/>
        </w:rPr>
        <w:t>художественными</w:t>
      </w:r>
      <w:proofErr w:type="gramEnd"/>
      <w:r w:rsidRPr="007C1A56">
        <w:rPr>
          <w:rFonts w:ascii="Times New Roman" w:eastAsia="Times New Roman" w:hAnsi="Times New Roman" w:cs="Times New Roman"/>
          <w:sz w:val="24"/>
          <w:szCs w:val="24"/>
        </w:rPr>
        <w:t>. В процессе овладения навыками работы с разнообразными материалами дети приходят к пониманию красоты творчества.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sz w:val="24"/>
          <w:szCs w:val="24"/>
        </w:rPr>
        <w:t>В 4-м классе возрастает значение коллективных работ в учебно-воспитательном процессе. Значительную роль в программе 4-го класса играют музыкальные и литературные произведения, позволяющие создать целостное представление о культуре народа.</w:t>
      </w:r>
    </w:p>
    <w:p w:rsidR="007E0690" w:rsidRPr="007C1A56" w:rsidRDefault="007E0690" w:rsidP="007E0690">
      <w:pPr>
        <w:spacing w:after="0" w:line="240" w:lineRule="auto"/>
        <w:jc w:val="center"/>
        <w:outlineLvl w:val="2"/>
        <w:rPr>
          <w:rFonts w:ascii="Times New Roman" w:eastAsia="Arial Unicode MS" w:hAnsi="Times New Roman" w:cs="Times New Roman"/>
          <w:b/>
          <w:caps/>
          <w:color w:val="BF6000"/>
          <w:sz w:val="24"/>
          <w:szCs w:val="24"/>
        </w:rPr>
      </w:pPr>
      <w:r w:rsidRPr="007C1A56">
        <w:rPr>
          <w:rFonts w:ascii="Times New Roman" w:eastAsia="Arial Unicode MS" w:hAnsi="Times New Roman" w:cs="Times New Roman"/>
          <w:b/>
          <w:bCs/>
          <w:color w:val="BF6000"/>
          <w:sz w:val="24"/>
          <w:szCs w:val="24"/>
        </w:rPr>
        <w:t xml:space="preserve">Тема 1. </w:t>
      </w:r>
      <w:r w:rsidRPr="007C1A56">
        <w:rPr>
          <w:rFonts w:ascii="Times New Roman" w:eastAsia="Arial Unicode MS" w:hAnsi="Times New Roman" w:cs="Times New Roman"/>
          <w:b/>
          <w:caps/>
          <w:color w:val="BF6000"/>
          <w:sz w:val="24"/>
          <w:szCs w:val="24"/>
        </w:rPr>
        <w:t xml:space="preserve">каждый народ – художник. </w:t>
      </w:r>
    </w:p>
    <w:p w:rsidR="007E0690" w:rsidRPr="007C1A56" w:rsidRDefault="007E0690" w:rsidP="007E0690">
      <w:pPr>
        <w:spacing w:after="0" w:line="240" w:lineRule="auto"/>
        <w:jc w:val="center"/>
        <w:outlineLvl w:val="2"/>
        <w:rPr>
          <w:rFonts w:ascii="Times New Roman" w:eastAsia="Arial Unicode MS" w:hAnsi="Times New Roman" w:cs="Times New Roman"/>
          <w:b/>
          <w:bCs/>
          <w:color w:val="BF6000"/>
          <w:sz w:val="24"/>
          <w:szCs w:val="24"/>
        </w:rPr>
      </w:pPr>
      <w:r w:rsidRPr="007C1A56">
        <w:rPr>
          <w:rFonts w:ascii="Times New Roman" w:eastAsia="Arial Unicode MS" w:hAnsi="Times New Roman" w:cs="Times New Roman"/>
          <w:b/>
          <w:caps/>
          <w:color w:val="BF6000"/>
          <w:sz w:val="24"/>
          <w:szCs w:val="24"/>
        </w:rPr>
        <w:t>истоки родного искусства</w:t>
      </w:r>
      <w:r w:rsidRPr="007C1A56">
        <w:rPr>
          <w:rFonts w:ascii="Times New Roman" w:eastAsia="Arial Unicode MS" w:hAnsi="Times New Roman" w:cs="Times New Roman"/>
          <w:b/>
          <w:bCs/>
          <w:color w:val="BF6000"/>
          <w:sz w:val="24"/>
          <w:szCs w:val="24"/>
        </w:rPr>
        <w:t xml:space="preserve"> (8 ч)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sz w:val="24"/>
          <w:szCs w:val="24"/>
        </w:rPr>
        <w:t>Практическая работа на уроках должна совмещать индивидуальные и коллективные формы.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Пейзаж родной земли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sz w:val="24"/>
          <w:szCs w:val="24"/>
        </w:rPr>
        <w:t>Характерные черты, своеобразие родного пейзажа. Изображение пейзажа своей родной стороны. Выявление его особой красоты.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Материалы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гуашь, кисти, мелки.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Зрительный ряд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слайды природы, репродукции картин русских художников.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Музыкальный ряд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русские народные песни.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Образ традиционного русского дома </w:t>
      </w:r>
      <w:r w:rsidRPr="007C1A56">
        <w:rPr>
          <w:rFonts w:ascii="Times New Roman" w:eastAsia="Times New Roman" w:hAnsi="Times New Roman" w:cs="Times New Roman"/>
          <w:b/>
          <w:bCs/>
          <w:sz w:val="24"/>
          <w:szCs w:val="24"/>
        </w:rPr>
        <w:t>(</w:t>
      </w:r>
      <w:r w:rsidRPr="007C1A5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избы</w:t>
      </w:r>
      <w:r w:rsidRPr="007C1A56">
        <w:rPr>
          <w:rFonts w:ascii="Times New Roman" w:eastAsia="Times New Roman" w:hAnsi="Times New Roman" w:cs="Times New Roman"/>
          <w:b/>
          <w:bCs/>
          <w:sz w:val="24"/>
          <w:szCs w:val="24"/>
        </w:rPr>
        <w:t>)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sz w:val="24"/>
          <w:szCs w:val="24"/>
        </w:rPr>
        <w:t xml:space="preserve">Знакомство с конструкцией избы, значения ее частей. 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Задание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моделирование из бумаги (или лепка) избы. Индивидуально-коллективная работа.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Материал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 xml:space="preserve">: бумага, картон, пластилин, ножницы, стеки. 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Зрительный ряд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слайды деревянных ансамблей этнографических музеев.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Задание на дом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найти изображения русской деревни, ее построек.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Украшения деревянных построек и их значение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sz w:val="24"/>
          <w:szCs w:val="24"/>
        </w:rPr>
        <w:t xml:space="preserve">Единство в работе "Трех Мастеров". Магические представления как поэтические образы мира. </w:t>
      </w:r>
      <w:proofErr w:type="gramStart"/>
      <w:r w:rsidRPr="007C1A56">
        <w:rPr>
          <w:rFonts w:ascii="Times New Roman" w:eastAsia="Times New Roman" w:hAnsi="Times New Roman" w:cs="Times New Roman"/>
          <w:sz w:val="24"/>
          <w:szCs w:val="24"/>
        </w:rPr>
        <w:t xml:space="preserve">Изба – образ лица человека; окна – очи дома – украшались наличниками; фасад – "чело" – лобной доской, </w:t>
      </w:r>
      <w:proofErr w:type="spellStart"/>
      <w:r w:rsidRPr="007C1A56">
        <w:rPr>
          <w:rFonts w:ascii="Times New Roman" w:eastAsia="Times New Roman" w:hAnsi="Times New Roman" w:cs="Times New Roman"/>
          <w:sz w:val="24"/>
          <w:szCs w:val="24"/>
        </w:rPr>
        <w:t>причелинами</w:t>
      </w:r>
      <w:proofErr w:type="spellEnd"/>
      <w:r w:rsidRPr="007C1A56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7C1A56">
        <w:rPr>
          <w:rFonts w:ascii="Times New Roman" w:eastAsia="Times New Roman" w:hAnsi="Times New Roman" w:cs="Times New Roman"/>
          <w:sz w:val="24"/>
          <w:szCs w:val="24"/>
        </w:rPr>
        <w:t xml:space="preserve"> Украшение "деревянных" построек, созданных на прошлом уроке (</w:t>
      </w:r>
      <w:proofErr w:type="spellStart"/>
      <w:proofErr w:type="gramStart"/>
      <w:r w:rsidRPr="007C1A56">
        <w:rPr>
          <w:rFonts w:ascii="Times New Roman" w:eastAsia="Times New Roman" w:hAnsi="Times New Roman" w:cs="Times New Roman"/>
          <w:sz w:val="24"/>
          <w:szCs w:val="24"/>
        </w:rPr>
        <w:t>индивидуально-коллективно</w:t>
      </w:r>
      <w:proofErr w:type="spellEnd"/>
      <w:proofErr w:type="gramEnd"/>
      <w:r w:rsidRPr="007C1A56">
        <w:rPr>
          <w:rFonts w:ascii="Times New Roman" w:eastAsia="Times New Roman" w:hAnsi="Times New Roman" w:cs="Times New Roman"/>
          <w:sz w:val="24"/>
          <w:szCs w:val="24"/>
        </w:rPr>
        <w:t>). Дополнительно – изображение избы (гуашь, кисти).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Материалы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белая, тонированная или оберточная бумага, ножницы, клей или пластилин для объемных построек.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Зрительный ряд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слайды из серий "Этнографические музеи", "Русское народное искусство", "Деревянное зодчество Руси".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Музыкальный ряд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В.Белов "Лад".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Деревня – деревянный мир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sz w:val="24"/>
          <w:szCs w:val="24"/>
        </w:rPr>
        <w:lastRenderedPageBreak/>
        <w:t>Знакомство с русской деревянной архитектурой: избы, ворота, амбары, колодцы... Деревянное церковное зодчество. Изображение деревни. Коллективное панно или индивидуальная работа.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Материалы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гуашь, бумага, клей, ножницы.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Образ красоты человека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sz w:val="24"/>
          <w:szCs w:val="24"/>
        </w:rPr>
        <w:t>У каждого народа складывается свой образ женской и мужской красоты. Традиционная одежда это выражает. Образ мужчины неотделим от его труда. В нем соединены представления о единстве могучей силы и доброты – добрый молодец. В образе женщины понимание ее красоты всегда выражает способность людей мечтать, стремление преодолеть повседневность. Красота – тоже оберег. Женские образы глубоко связаны с образом птицы – счастья (лебедушка).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sz w:val="24"/>
          <w:szCs w:val="24"/>
        </w:rPr>
        <w:t>Изображение женских и мужских народных образов индивидуально или для панно (наклеивает в панно группа главного художника). Обратить внимание, что фигуры в детских работах должны быть в движении, не напоминать выставку одежд. При дополнительных уроках – изготовление кукол по типу народных тряпичных или лепных фигур для уже созданной "деревни".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Материалы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бумага, гуашь, клей, ножницы.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Зрительный ряд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 xml:space="preserve">: слайды материалов этнографических музеев, книги о народном искусстве, репродукции работ художников: </w:t>
      </w:r>
      <w:proofErr w:type="spellStart"/>
      <w:r w:rsidRPr="007C1A56">
        <w:rPr>
          <w:rFonts w:ascii="Times New Roman" w:eastAsia="Times New Roman" w:hAnsi="Times New Roman" w:cs="Times New Roman"/>
          <w:sz w:val="24"/>
          <w:szCs w:val="24"/>
        </w:rPr>
        <w:t>И.Билибина</w:t>
      </w:r>
      <w:proofErr w:type="spellEnd"/>
      <w:r w:rsidRPr="007C1A56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7C1A56">
        <w:rPr>
          <w:rFonts w:ascii="Times New Roman" w:eastAsia="Times New Roman" w:hAnsi="Times New Roman" w:cs="Times New Roman"/>
          <w:sz w:val="24"/>
          <w:szCs w:val="24"/>
        </w:rPr>
        <w:t>И.Аргунова</w:t>
      </w:r>
      <w:proofErr w:type="spellEnd"/>
      <w:r w:rsidRPr="007C1A56">
        <w:rPr>
          <w:rFonts w:ascii="Times New Roman" w:eastAsia="Times New Roman" w:hAnsi="Times New Roman" w:cs="Times New Roman"/>
          <w:sz w:val="24"/>
          <w:szCs w:val="24"/>
        </w:rPr>
        <w:t>, А.Венецианова, М.Врубеля и др.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Литературный ряд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фрагменты из былин, русских сказок, отрывки из поэм Некрасова.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Музыкальный ряд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народные песни.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Задание на дом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найти изображение мужских и женских образов труда и праздника.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Народные праздники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sz w:val="24"/>
          <w:szCs w:val="24"/>
        </w:rPr>
        <w:t>Роль праздников в жизни людей. Календарные праздники: осенний праздник урожая, ярмарка. Праздник – это образ идеальной, счастливой жизни.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sz w:val="24"/>
          <w:szCs w:val="24"/>
        </w:rPr>
        <w:t>Создание работ на тему народного праздника с обобщением материала темы.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Материалы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склеенное полотнище обоев для панно или листы бумаги, гуашь, кисти.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Зрительный ряд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 xml:space="preserve">: Б.Кустодиев, </w:t>
      </w:r>
      <w:proofErr w:type="spellStart"/>
      <w:r w:rsidRPr="007C1A56">
        <w:rPr>
          <w:rFonts w:ascii="Times New Roman" w:eastAsia="Times New Roman" w:hAnsi="Times New Roman" w:cs="Times New Roman"/>
          <w:sz w:val="24"/>
          <w:szCs w:val="24"/>
        </w:rPr>
        <w:t>К.Юон</w:t>
      </w:r>
      <w:proofErr w:type="spellEnd"/>
      <w:r w:rsidRPr="007C1A56">
        <w:rPr>
          <w:rFonts w:ascii="Times New Roman" w:eastAsia="Times New Roman" w:hAnsi="Times New Roman" w:cs="Times New Roman"/>
          <w:sz w:val="24"/>
          <w:szCs w:val="24"/>
        </w:rPr>
        <w:t>, Ф.Малявин, произведения народного декоративного искусства.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Литературный ряд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proofErr w:type="spellStart"/>
      <w:r w:rsidRPr="007C1A56">
        <w:rPr>
          <w:rFonts w:ascii="Times New Roman" w:eastAsia="Times New Roman" w:hAnsi="Times New Roman" w:cs="Times New Roman"/>
          <w:sz w:val="24"/>
          <w:szCs w:val="24"/>
        </w:rPr>
        <w:t>И.Токмакова</w:t>
      </w:r>
      <w:proofErr w:type="spellEnd"/>
      <w:r w:rsidRPr="007C1A56">
        <w:rPr>
          <w:rFonts w:ascii="Times New Roman" w:eastAsia="Times New Roman" w:hAnsi="Times New Roman" w:cs="Times New Roman"/>
          <w:sz w:val="24"/>
          <w:szCs w:val="24"/>
        </w:rPr>
        <w:t xml:space="preserve"> "Ярмарка".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Музыкальный ряд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Р.Щедрин "Озорные частушки", Н.Римский-Корсаков "Снегурочка".</w:t>
      </w:r>
    </w:p>
    <w:p w:rsidR="007E0690" w:rsidRPr="007C1A56" w:rsidRDefault="007E0690" w:rsidP="007E0690">
      <w:pPr>
        <w:spacing w:after="0" w:line="240" w:lineRule="auto"/>
        <w:jc w:val="center"/>
        <w:outlineLvl w:val="2"/>
        <w:rPr>
          <w:rFonts w:ascii="Times New Roman" w:eastAsia="Arial Unicode MS" w:hAnsi="Times New Roman" w:cs="Times New Roman"/>
          <w:b/>
          <w:bCs/>
          <w:color w:val="BF6000"/>
          <w:sz w:val="24"/>
          <w:szCs w:val="24"/>
        </w:rPr>
      </w:pPr>
      <w:r w:rsidRPr="007C1A56">
        <w:rPr>
          <w:rFonts w:ascii="Times New Roman" w:eastAsia="Arial Unicode MS" w:hAnsi="Times New Roman" w:cs="Times New Roman"/>
          <w:b/>
          <w:bCs/>
          <w:color w:val="BF6000"/>
          <w:sz w:val="24"/>
          <w:szCs w:val="24"/>
        </w:rPr>
        <w:t xml:space="preserve">Тема 2. </w:t>
      </w:r>
      <w:r w:rsidRPr="007C1A56">
        <w:rPr>
          <w:rFonts w:ascii="Times New Roman" w:eastAsia="Arial Unicode MS" w:hAnsi="Times New Roman" w:cs="Times New Roman"/>
          <w:b/>
          <w:caps/>
          <w:color w:val="BF6000"/>
          <w:sz w:val="24"/>
          <w:szCs w:val="24"/>
        </w:rPr>
        <w:t>Древние города нашей земли</w:t>
      </w:r>
      <w:r w:rsidRPr="007C1A56">
        <w:rPr>
          <w:rFonts w:ascii="Times New Roman" w:eastAsia="Arial Unicode MS" w:hAnsi="Times New Roman" w:cs="Times New Roman"/>
          <w:b/>
          <w:bCs/>
          <w:color w:val="BF6000"/>
          <w:sz w:val="24"/>
          <w:szCs w:val="24"/>
        </w:rPr>
        <w:t xml:space="preserve"> (7 ч)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sz w:val="24"/>
          <w:szCs w:val="24"/>
        </w:rPr>
        <w:t xml:space="preserve">Каждый город особенный. У него свое неповторимое лицо, свой характер, каждый город имеет свою особую судьбу. Его здания в своем облике запечатлели исторический путь народа, события его жизни. Слово "город" произошло от "городить", "отгораживать" крепостной стеной – </w:t>
      </w:r>
      <w:proofErr w:type="spellStart"/>
      <w:r w:rsidRPr="007C1A56">
        <w:rPr>
          <w:rFonts w:ascii="Times New Roman" w:eastAsia="Times New Roman" w:hAnsi="Times New Roman" w:cs="Times New Roman"/>
          <w:sz w:val="24"/>
          <w:szCs w:val="24"/>
        </w:rPr>
        <w:t>крепостить</w:t>
      </w:r>
      <w:proofErr w:type="spellEnd"/>
      <w:r w:rsidRPr="007C1A56">
        <w:rPr>
          <w:rFonts w:ascii="Times New Roman" w:eastAsia="Times New Roman" w:hAnsi="Times New Roman" w:cs="Times New Roman"/>
          <w:sz w:val="24"/>
          <w:szCs w:val="24"/>
        </w:rPr>
        <w:t>. На высоких холмах, отражаясь в реках и озерах, росли города с белизной стен, куполами храмов, перезвоном колоколов. Таких городов больше нигде нет. Раскрыть их красоту, мудрость их архитектурной организации.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Древнерусский город – крепость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sz w:val="24"/>
          <w:szCs w:val="24"/>
        </w:rPr>
        <w:t>Задание: изучение конструкций и пропорций крепостных башен. Постройка крепостных стен и башен из бумаги или пластилина. Возможен изобразительный вариант.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Материалы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согласно выбранному варианту задания.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Древние соборы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sz w:val="24"/>
          <w:szCs w:val="24"/>
        </w:rPr>
        <w:t>Соборы воплощали красоту, могущество и силу государства. Они являлись архитектурным и смысловым центром города. Это были святыни города.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sz w:val="24"/>
          <w:szCs w:val="24"/>
        </w:rPr>
        <w:t>Знакомство с архитектурой древнерусского каменного храма. Конструкция, символика. Постройка из бумаги. Коллективная работа.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Материалы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бумага, ножницы, клей, пластилин, стеки.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Зрительный ряд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 xml:space="preserve">: В.Васнецов, </w:t>
      </w:r>
      <w:proofErr w:type="spellStart"/>
      <w:r w:rsidRPr="007C1A56">
        <w:rPr>
          <w:rFonts w:ascii="Times New Roman" w:eastAsia="Times New Roman" w:hAnsi="Times New Roman" w:cs="Times New Roman"/>
          <w:sz w:val="24"/>
          <w:szCs w:val="24"/>
        </w:rPr>
        <w:t>И.Билибин</w:t>
      </w:r>
      <w:proofErr w:type="spellEnd"/>
      <w:r w:rsidRPr="007C1A56">
        <w:rPr>
          <w:rFonts w:ascii="Times New Roman" w:eastAsia="Times New Roman" w:hAnsi="Times New Roman" w:cs="Times New Roman"/>
          <w:sz w:val="24"/>
          <w:szCs w:val="24"/>
        </w:rPr>
        <w:t>, Н.Рерих, слайды "Прогулка по Кремлю", "Соборы Московского Кремля".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Древний город и его жители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sz w:val="24"/>
          <w:szCs w:val="24"/>
        </w:rPr>
        <w:lastRenderedPageBreak/>
        <w:t>Моделирование всего жилого наполнения города. Завершение "постройки" древнего города. Возможный вариант: изображение древнерусского города.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Древнерусские воины – защитники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sz w:val="24"/>
          <w:szCs w:val="24"/>
        </w:rPr>
        <w:t>Изображение древнерусских воинов княжеской дружины. Одежда и оружие.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Материалы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гуашь, бумага, кисти.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Зрительный ряд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proofErr w:type="spellStart"/>
      <w:r w:rsidRPr="007C1A56">
        <w:rPr>
          <w:rFonts w:ascii="Times New Roman" w:eastAsia="Times New Roman" w:hAnsi="Times New Roman" w:cs="Times New Roman"/>
          <w:sz w:val="24"/>
          <w:szCs w:val="24"/>
        </w:rPr>
        <w:t>И.Билибин</w:t>
      </w:r>
      <w:proofErr w:type="spellEnd"/>
      <w:r w:rsidRPr="007C1A56">
        <w:rPr>
          <w:rFonts w:ascii="Times New Roman" w:eastAsia="Times New Roman" w:hAnsi="Times New Roman" w:cs="Times New Roman"/>
          <w:sz w:val="24"/>
          <w:szCs w:val="24"/>
        </w:rPr>
        <w:t>, В.Васнецов, иллюстрации к детским книгам.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Древние города Русской земли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sz w:val="24"/>
          <w:szCs w:val="24"/>
        </w:rPr>
        <w:t>Москва, Новгород, Псков, Владимир, Суздаль и другие.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sz w:val="24"/>
          <w:szCs w:val="24"/>
        </w:rPr>
        <w:t xml:space="preserve">Знакомство со своеобразием разных древних городов. Они похожи и </w:t>
      </w:r>
      <w:proofErr w:type="gramStart"/>
      <w:r w:rsidRPr="007C1A56">
        <w:rPr>
          <w:rFonts w:ascii="Times New Roman" w:eastAsia="Times New Roman" w:hAnsi="Times New Roman" w:cs="Times New Roman"/>
          <w:sz w:val="24"/>
          <w:szCs w:val="24"/>
        </w:rPr>
        <w:t>непохожи между собой</w:t>
      </w:r>
      <w:proofErr w:type="gramEnd"/>
      <w:r w:rsidRPr="007C1A56">
        <w:rPr>
          <w:rFonts w:ascii="Times New Roman" w:eastAsia="Times New Roman" w:hAnsi="Times New Roman" w:cs="Times New Roman"/>
          <w:sz w:val="24"/>
          <w:szCs w:val="24"/>
        </w:rPr>
        <w:t>. Изображение разных характеров русских городов. Практическая работа или беседа.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Материалы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для графической техники – мелки, для монотипии или живописи – гуашь, кисти.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Узорочье теремов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sz w:val="24"/>
          <w:szCs w:val="24"/>
        </w:rPr>
        <w:t xml:space="preserve">Образы теремной архитектуры. Расписные интерьеры. Изразцы. Изображение интерьера палаты – подготовка фона для следующего задания. 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Материалы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 xml:space="preserve">: бумага (тонированная или цветная), гуашь, кисти. 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Зрительный ряд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 xml:space="preserve">: слайды "Древние палаты Московского Кремля", В.Васнецов "Палаты царя Берендея", </w:t>
      </w:r>
      <w:proofErr w:type="spellStart"/>
      <w:r w:rsidRPr="007C1A56">
        <w:rPr>
          <w:rFonts w:ascii="Times New Roman" w:eastAsia="Times New Roman" w:hAnsi="Times New Roman" w:cs="Times New Roman"/>
          <w:sz w:val="24"/>
          <w:szCs w:val="24"/>
        </w:rPr>
        <w:t>И.Билибин</w:t>
      </w:r>
      <w:proofErr w:type="spellEnd"/>
      <w:r w:rsidRPr="007C1A56">
        <w:rPr>
          <w:rFonts w:ascii="Times New Roman" w:eastAsia="Times New Roman" w:hAnsi="Times New Roman" w:cs="Times New Roman"/>
          <w:sz w:val="24"/>
          <w:szCs w:val="24"/>
        </w:rPr>
        <w:t>, А.Рябушкин репродукции картин.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Праздничный пир в теремных палатах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sz w:val="24"/>
          <w:szCs w:val="24"/>
        </w:rPr>
        <w:t>Коллективное аппликативное панно или индивидуальные изображения пира.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Материалы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склеенные обои для панно и листы бумаги, гуашь, кисти, клей, ножницы.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Зрительный ряд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слайды Кремля и палат, В.Васнецов иллюстрации к русским сказкам.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Литературный ряд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А.Пушкин "Руслан и Людмила".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Музыкальный ряд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Ф.Глинка, Н.Римский-Корсаков.</w:t>
      </w:r>
    </w:p>
    <w:p w:rsidR="007E0690" w:rsidRPr="007C1A56" w:rsidRDefault="007E0690" w:rsidP="007E0690">
      <w:pPr>
        <w:spacing w:after="0" w:line="240" w:lineRule="auto"/>
        <w:jc w:val="center"/>
        <w:outlineLvl w:val="2"/>
        <w:rPr>
          <w:rFonts w:ascii="Times New Roman" w:eastAsia="Arial Unicode MS" w:hAnsi="Times New Roman" w:cs="Times New Roman"/>
          <w:b/>
          <w:bCs/>
          <w:color w:val="BF6000"/>
          <w:sz w:val="24"/>
          <w:szCs w:val="24"/>
        </w:rPr>
      </w:pPr>
      <w:r w:rsidRPr="007C1A56">
        <w:rPr>
          <w:rFonts w:ascii="Times New Roman" w:eastAsia="Arial Unicode MS" w:hAnsi="Times New Roman" w:cs="Times New Roman"/>
          <w:b/>
          <w:bCs/>
          <w:color w:val="BF6000"/>
          <w:sz w:val="24"/>
          <w:szCs w:val="24"/>
        </w:rPr>
        <w:t xml:space="preserve">Тема 3. </w:t>
      </w:r>
      <w:r w:rsidRPr="007C1A56">
        <w:rPr>
          <w:rFonts w:ascii="Times New Roman" w:eastAsia="Arial Unicode MS" w:hAnsi="Times New Roman" w:cs="Times New Roman"/>
          <w:b/>
          <w:caps/>
          <w:color w:val="BF6000"/>
          <w:sz w:val="24"/>
          <w:szCs w:val="24"/>
        </w:rPr>
        <w:t>Каждый народ – художник</w:t>
      </w:r>
      <w:r w:rsidRPr="007C1A56">
        <w:rPr>
          <w:rFonts w:ascii="Times New Roman" w:eastAsia="Arial Unicode MS" w:hAnsi="Times New Roman" w:cs="Times New Roman"/>
          <w:b/>
          <w:bCs/>
          <w:color w:val="BF6000"/>
          <w:sz w:val="24"/>
          <w:szCs w:val="24"/>
        </w:rPr>
        <w:t xml:space="preserve"> (10 ч)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sz w:val="24"/>
          <w:szCs w:val="24"/>
        </w:rPr>
        <w:t xml:space="preserve">"Братья-Мастера" ведут детей от встречи с корнями родной культуры к осознанию многообразия художественных культур мира. Учитель может выбрать оптимальные культуры, чтобы успеть </w:t>
      </w:r>
      <w:proofErr w:type="gramStart"/>
      <w:r w:rsidRPr="007C1A56">
        <w:rPr>
          <w:rFonts w:ascii="Times New Roman" w:eastAsia="Times New Roman" w:hAnsi="Times New Roman" w:cs="Times New Roman"/>
          <w:sz w:val="24"/>
          <w:szCs w:val="24"/>
        </w:rPr>
        <w:t>интересно</w:t>
      </w:r>
      <w:proofErr w:type="gramEnd"/>
      <w:r w:rsidRPr="007C1A56">
        <w:rPr>
          <w:rFonts w:ascii="Times New Roman" w:eastAsia="Times New Roman" w:hAnsi="Times New Roman" w:cs="Times New Roman"/>
          <w:sz w:val="24"/>
          <w:szCs w:val="24"/>
        </w:rPr>
        <w:t xml:space="preserve"> прожить их с детьми. Мы предлагаем три в контексте их связей с культурой современного мира. Это культура Древней Греции, средневековой (готической) Европы и Японии как пример культуры Востока, но учитель может взять для изучения Египет, Китай, Индию, культуры Средней Азии и т.д. Важно осознание детьми того, что мир художественной жизни на Земле чрезвычайно многолик – и это очень интересно, радостно. Через искусство мы приобщаемся к мировосприятию, к душе разных народов, сопереживаем им, становимся духовно богаче. Именно это нужно формировать на таких уроках.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sz w:val="24"/>
          <w:szCs w:val="24"/>
        </w:rPr>
        <w:t>Художественные культуры мира – это не история искусств этих народов. Это пространственно-предметный мир культуры, в котором выражается душа народа.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sz w:val="24"/>
          <w:szCs w:val="24"/>
        </w:rPr>
        <w:t xml:space="preserve">Есть удобный методически-игровой путь, чтобы не заниматься историей, а увидеть целостно образ культуры: путешествие сказочного героя по этим странам (Садко, </w:t>
      </w:r>
      <w:proofErr w:type="spellStart"/>
      <w:r w:rsidRPr="007C1A56">
        <w:rPr>
          <w:rFonts w:ascii="Times New Roman" w:eastAsia="Times New Roman" w:hAnsi="Times New Roman" w:cs="Times New Roman"/>
          <w:sz w:val="24"/>
          <w:szCs w:val="24"/>
        </w:rPr>
        <w:t>Синдбад-мореход</w:t>
      </w:r>
      <w:proofErr w:type="spellEnd"/>
      <w:r w:rsidRPr="007C1A56">
        <w:rPr>
          <w:rFonts w:ascii="Times New Roman" w:eastAsia="Times New Roman" w:hAnsi="Times New Roman" w:cs="Times New Roman"/>
          <w:sz w:val="24"/>
          <w:szCs w:val="24"/>
        </w:rPr>
        <w:t>, Одиссей, аргонавты и т.д.).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sz w:val="24"/>
          <w:szCs w:val="24"/>
        </w:rPr>
        <w:t>Каждая культура просматривается по четырем параметрам: природа и характер построек, люди в этой среде и праздники народов как выражение представлений о счастье и красоте жизни.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Образ художественной культуры Древней Греции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sz w:val="24"/>
          <w:szCs w:val="24"/>
        </w:rPr>
        <w:t xml:space="preserve">Урок 1 – древнегреческое понимание красоты человека – мужской и женской – на примере скульптурных произведений Мирона, </w:t>
      </w:r>
      <w:proofErr w:type="spellStart"/>
      <w:r w:rsidRPr="007C1A56">
        <w:rPr>
          <w:rFonts w:ascii="Times New Roman" w:eastAsia="Times New Roman" w:hAnsi="Times New Roman" w:cs="Times New Roman"/>
          <w:sz w:val="24"/>
          <w:szCs w:val="24"/>
        </w:rPr>
        <w:t>Поликлета</w:t>
      </w:r>
      <w:proofErr w:type="spellEnd"/>
      <w:r w:rsidRPr="007C1A56">
        <w:rPr>
          <w:rFonts w:ascii="Times New Roman" w:eastAsia="Times New Roman" w:hAnsi="Times New Roman" w:cs="Times New Roman"/>
          <w:sz w:val="24"/>
          <w:szCs w:val="24"/>
        </w:rPr>
        <w:t xml:space="preserve">, Фидия (человек является "мерой всех вещей"). Размеры, пропорции, конструкции храмов гармонично соотносились с человеком. Восхищение гармоничным, </w:t>
      </w:r>
      <w:proofErr w:type="spellStart"/>
      <w:r w:rsidRPr="007C1A56">
        <w:rPr>
          <w:rFonts w:ascii="Times New Roman" w:eastAsia="Times New Roman" w:hAnsi="Times New Roman" w:cs="Times New Roman"/>
          <w:sz w:val="24"/>
          <w:szCs w:val="24"/>
        </w:rPr>
        <w:t>спортивноразвитым</w:t>
      </w:r>
      <w:proofErr w:type="spellEnd"/>
      <w:r w:rsidRPr="007C1A56">
        <w:rPr>
          <w:rFonts w:ascii="Times New Roman" w:eastAsia="Times New Roman" w:hAnsi="Times New Roman" w:cs="Times New Roman"/>
          <w:sz w:val="24"/>
          <w:szCs w:val="24"/>
        </w:rPr>
        <w:t xml:space="preserve"> человеком – особенность миропонимания людей Древней Греции. Изображение фигур олимпийских спортсменов (фигура в движении) и участников шествия (фигуры в одеждах).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sz w:val="24"/>
          <w:szCs w:val="24"/>
        </w:rPr>
        <w:t xml:space="preserve">Урок 2 – гармония человека с окружающей природой и архитектурой. Представление о дорической ("мужественной") и ионической ("женственной") ордерных системах как 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lastRenderedPageBreak/>
        <w:t>характере пропорций в построении греческого храма. Изображение образов греческих храмов (</w:t>
      </w:r>
      <w:proofErr w:type="spellStart"/>
      <w:r w:rsidRPr="007C1A56">
        <w:rPr>
          <w:rFonts w:ascii="Times New Roman" w:eastAsia="Times New Roman" w:hAnsi="Times New Roman" w:cs="Times New Roman"/>
          <w:sz w:val="24"/>
          <w:szCs w:val="24"/>
        </w:rPr>
        <w:t>полуобъемные</w:t>
      </w:r>
      <w:proofErr w:type="spellEnd"/>
      <w:r w:rsidRPr="007C1A56">
        <w:rPr>
          <w:rFonts w:ascii="Times New Roman" w:eastAsia="Times New Roman" w:hAnsi="Times New Roman" w:cs="Times New Roman"/>
          <w:sz w:val="24"/>
          <w:szCs w:val="24"/>
        </w:rPr>
        <w:t xml:space="preserve"> или плоские аппликации) для панно или объемное моделирование из бумаги.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sz w:val="24"/>
          <w:szCs w:val="24"/>
        </w:rPr>
        <w:t xml:space="preserve">Урок 3 – древнегреческие праздники (панно). Это могут быть олимпийские игры или праздник </w:t>
      </w:r>
      <w:proofErr w:type="spellStart"/>
      <w:r w:rsidRPr="007C1A56">
        <w:rPr>
          <w:rFonts w:ascii="Times New Roman" w:eastAsia="Times New Roman" w:hAnsi="Times New Roman" w:cs="Times New Roman"/>
          <w:sz w:val="24"/>
          <w:szCs w:val="24"/>
        </w:rPr>
        <w:t>ВеликихПанафиней</w:t>
      </w:r>
      <w:proofErr w:type="spellEnd"/>
      <w:r w:rsidRPr="007C1A56">
        <w:rPr>
          <w:rFonts w:ascii="Times New Roman" w:eastAsia="Times New Roman" w:hAnsi="Times New Roman" w:cs="Times New Roman"/>
          <w:sz w:val="24"/>
          <w:szCs w:val="24"/>
        </w:rPr>
        <w:t xml:space="preserve"> (торжественное шествие в честь красоты человека, его физического совершенства и силы, которым греки поклонялись).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Материалы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гуашь, кисти, ножницы, клей, бумага.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Зрительный ряд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слайды современного облика Греции, слайды произведений древнегреческих скульпторов.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Литературный ряд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мифы Древней Греции.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Образ художественной культуры Японии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sz w:val="24"/>
          <w:szCs w:val="24"/>
        </w:rPr>
        <w:t>Изображение природы через детали, характерные для японских художников: ветка дерева с птичкой, цветок с бабочкой, трава с кузнечиками, стрекозами, ветка цветущей вишни на фоне тумана, дальних гор ...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sz w:val="24"/>
          <w:szCs w:val="24"/>
        </w:rPr>
        <w:t>Изображение японок в национальной одежде (кимоно) с передачей характерных черт лица, прически, волнообразного движения, фигуры.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sz w:val="24"/>
          <w:szCs w:val="24"/>
        </w:rPr>
        <w:t>Коллективное панно "Праздник цветения сакуры" или "Праздник хризантем". Отдельные фигуры выполняются индивидуально и вклеиваются затем в общее панно. Группа "главного художника" работает над фоном.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Материалы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большие листы бумаги для коллективной работы, гуашь, пастель, карандаши, ножницы, клей.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Зрительный ряд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 xml:space="preserve">: гравюры </w:t>
      </w:r>
      <w:proofErr w:type="spellStart"/>
      <w:r w:rsidRPr="007C1A56">
        <w:rPr>
          <w:rFonts w:ascii="Times New Roman" w:eastAsia="Times New Roman" w:hAnsi="Times New Roman" w:cs="Times New Roman"/>
          <w:sz w:val="24"/>
          <w:szCs w:val="24"/>
        </w:rPr>
        <w:t>Утамаро</w:t>
      </w:r>
      <w:proofErr w:type="spellEnd"/>
      <w:r w:rsidRPr="007C1A56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7C1A56">
        <w:rPr>
          <w:rFonts w:ascii="Times New Roman" w:eastAsia="Times New Roman" w:hAnsi="Times New Roman" w:cs="Times New Roman"/>
          <w:sz w:val="24"/>
          <w:szCs w:val="24"/>
        </w:rPr>
        <w:t>Хокусаи</w:t>
      </w:r>
      <w:proofErr w:type="spellEnd"/>
      <w:r w:rsidRPr="007C1A56">
        <w:rPr>
          <w:rFonts w:ascii="Times New Roman" w:eastAsia="Times New Roman" w:hAnsi="Times New Roman" w:cs="Times New Roman"/>
          <w:sz w:val="24"/>
          <w:szCs w:val="24"/>
        </w:rPr>
        <w:t xml:space="preserve"> – женские образы, пейзажи; слайды современных городов.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Литературный ряд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японская поэзия.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Образ художественной культуры средневековой Западной Европы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sz w:val="24"/>
          <w:szCs w:val="24"/>
        </w:rPr>
        <w:t>Ремесленные цеха были основной силой этих городов. Каждый цех имел свои одежды, свои знаки отличия, и члены его гордились своим мастерством, своей общностью.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sz w:val="24"/>
          <w:szCs w:val="24"/>
        </w:rPr>
        <w:t>Работа над панно "Праздник цехов ремесленников на городской площади" с подготовительными этапами изучения архитектуры, одежды человека и его окружения (предметный мир).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Материалы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большие листы бумаги, гуашь, пастель, кисти, ножницы, клей.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Зрительный ряд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слайды городов Западной Европы, средневековой скульптуры и одежды.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Многообразие художественных культур в мир</w:t>
      </w:r>
      <w:proofErr w:type="gramStart"/>
      <w:r w:rsidRPr="007C1A5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е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(</w:t>
      </w:r>
      <w:proofErr w:type="gramEnd"/>
      <w:r w:rsidRPr="007C1A56">
        <w:rPr>
          <w:rFonts w:ascii="Times New Roman" w:eastAsia="Times New Roman" w:hAnsi="Times New Roman" w:cs="Times New Roman"/>
          <w:sz w:val="24"/>
          <w:szCs w:val="24"/>
        </w:rPr>
        <w:t xml:space="preserve">обобщение темы) 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sz w:val="24"/>
          <w:szCs w:val="24"/>
        </w:rPr>
        <w:t>Выставка, беседа – закрепление в сознании детей темы четверти "Каждый народ – художник" как ведущей темы всех трех четвертей этого года. Итог – не запоминание названий, а радость делиться открытиями иных, уже прожитых детьми культурных миров. Наши три "Брата-Мастера" именно на этом уроке должны помогать учителю и детям заниматься не изучением, заучиванием памятников, а пониманием разности своей работы в разных культурах – помогать осознанию того, почему постройки, одежды, украшения такие разные.</w:t>
      </w:r>
    </w:p>
    <w:p w:rsidR="007E0690" w:rsidRPr="007C1A56" w:rsidRDefault="007E0690" w:rsidP="007E0690">
      <w:pPr>
        <w:spacing w:after="0" w:line="240" w:lineRule="auto"/>
        <w:jc w:val="center"/>
        <w:outlineLvl w:val="2"/>
        <w:rPr>
          <w:rFonts w:ascii="Times New Roman" w:eastAsia="Arial Unicode MS" w:hAnsi="Times New Roman" w:cs="Times New Roman"/>
          <w:b/>
          <w:bCs/>
          <w:color w:val="BF6000"/>
          <w:sz w:val="24"/>
          <w:szCs w:val="24"/>
        </w:rPr>
      </w:pPr>
      <w:r w:rsidRPr="007C1A56">
        <w:rPr>
          <w:rFonts w:ascii="Times New Roman" w:eastAsia="Arial Unicode MS" w:hAnsi="Times New Roman" w:cs="Times New Roman"/>
          <w:b/>
          <w:bCs/>
          <w:color w:val="BF6000"/>
          <w:sz w:val="24"/>
          <w:szCs w:val="24"/>
        </w:rPr>
        <w:t xml:space="preserve">Тема 4. </w:t>
      </w:r>
      <w:r w:rsidRPr="007C1A56">
        <w:rPr>
          <w:rFonts w:ascii="Times New Roman" w:eastAsia="Arial Unicode MS" w:hAnsi="Times New Roman" w:cs="Times New Roman"/>
          <w:b/>
          <w:caps/>
          <w:color w:val="BF6000"/>
          <w:sz w:val="24"/>
          <w:szCs w:val="24"/>
        </w:rPr>
        <w:t>Искусство объединяет народы</w:t>
      </w:r>
      <w:r w:rsidRPr="007C1A56">
        <w:rPr>
          <w:rFonts w:ascii="Times New Roman" w:eastAsia="Arial Unicode MS" w:hAnsi="Times New Roman" w:cs="Times New Roman"/>
          <w:b/>
          <w:bCs/>
          <w:color w:val="BF6000"/>
          <w:sz w:val="24"/>
          <w:szCs w:val="24"/>
        </w:rPr>
        <w:t xml:space="preserve"> (9 ч)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sz w:val="24"/>
          <w:szCs w:val="24"/>
        </w:rPr>
        <w:t>Последняя четверть этого класса завершает программу начальной школы. Заканчивается первый этап обучения. Педагогу необходимо завершить основные линии осознания искусства ребенком.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sz w:val="24"/>
          <w:szCs w:val="24"/>
        </w:rPr>
        <w:t xml:space="preserve">Темы года вводили детей в богатство и разнообразие представлений народов о красоте явлений жизни. Здесь все: и понимание природы, и связь с ней построек, и одежда и праздники – все разное. Мы и должны были осознать: именно это прекрасно, что человечество столь богато разными художественными культурами и что они не случайно разные. В четвертой четверти задачи принципиально меняются – они как бы противоположны – от представлений о великом многообразии к представлениям о единстве для всех народов понимания красоты и безобразия коренных явлений жизни. Дети должны увидеть, что при любой разности люди остаются людьми, и есть нечто, 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lastRenderedPageBreak/>
        <w:t>воспринимаемое всеми народами Земли как одинаково прекрасное. Мы единое племя Земли, несмотря на всю непохожесть, мы братья. Общими для всех народов являются представления не о внешних проявлениях, а о самых глубинных, не подчиненных внешним условиям природы и истории.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Все народы воспевают материнство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sz w:val="24"/>
          <w:szCs w:val="24"/>
        </w:rPr>
        <w:t>У каждого человека на свете особое отношение к матери. В искусстве всех народов есть тема воспевания материнства, матери, дающей жизнь. Существуют великие произведения искусства на эту тему, понятные и общие всем людям. Дети по представлению изображают мать и дитя, стремясь выразить их единство, их ласку, их отношение друг к другу.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Материалы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гуашь (пастель), бумага, кисти.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Зрительный ряд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 xml:space="preserve">: "Владимирская Богоматерь", Рафаэль "Сикстинская мадонна", М.Савицкий "Партизанская мадонна", </w:t>
      </w:r>
      <w:proofErr w:type="spellStart"/>
      <w:r w:rsidRPr="007C1A56">
        <w:rPr>
          <w:rFonts w:ascii="Times New Roman" w:eastAsia="Times New Roman" w:hAnsi="Times New Roman" w:cs="Times New Roman"/>
          <w:sz w:val="24"/>
          <w:szCs w:val="24"/>
        </w:rPr>
        <w:t>Б.Неменский</w:t>
      </w:r>
      <w:proofErr w:type="spellEnd"/>
      <w:r w:rsidRPr="007C1A56">
        <w:rPr>
          <w:rFonts w:ascii="Times New Roman" w:eastAsia="Times New Roman" w:hAnsi="Times New Roman" w:cs="Times New Roman"/>
          <w:sz w:val="24"/>
          <w:szCs w:val="24"/>
        </w:rPr>
        <w:t xml:space="preserve"> "Тишина", и др.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Музыкальный ряд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колыбельная.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Все народы воспевают мудрость старости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sz w:val="24"/>
          <w:szCs w:val="24"/>
        </w:rPr>
        <w:t>Есть красота внешняя и внутренняя. Красота душевной жизни. Красота, в которой выражен жизненный опыт. Красота связи поколений.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sz w:val="24"/>
          <w:szCs w:val="24"/>
        </w:rPr>
        <w:t>Задание на изображение любимого пожилого человека. Стремление выразить его внутренний мир.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Материалы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гуашь (пастель), бумага, кисти.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Зрительный ряд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 xml:space="preserve">: портреты Рембрандта, автопортреты </w:t>
      </w:r>
      <w:proofErr w:type="spellStart"/>
      <w:r w:rsidRPr="007C1A56">
        <w:rPr>
          <w:rFonts w:ascii="Times New Roman" w:eastAsia="Times New Roman" w:hAnsi="Times New Roman" w:cs="Times New Roman"/>
          <w:sz w:val="24"/>
          <w:szCs w:val="24"/>
        </w:rPr>
        <w:t>В.Тропинина</w:t>
      </w:r>
      <w:proofErr w:type="spellEnd"/>
      <w:r w:rsidRPr="007C1A56">
        <w:rPr>
          <w:rFonts w:ascii="Times New Roman" w:eastAsia="Times New Roman" w:hAnsi="Times New Roman" w:cs="Times New Roman"/>
          <w:sz w:val="24"/>
          <w:szCs w:val="24"/>
        </w:rPr>
        <w:t>, Леонардо да Винчи, Эль Греко.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Сопереживание – великая тема искусства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sz w:val="24"/>
          <w:szCs w:val="24"/>
        </w:rPr>
        <w:t xml:space="preserve">С древнейших времен искусство стремилось вызвать сопереживание зрителя. Искусство воздействует на наши чувства. Изображение страдания в искусстве. Через искусство художник выражает свое сочувствие </w:t>
      </w:r>
      <w:proofErr w:type="gramStart"/>
      <w:r w:rsidRPr="007C1A56">
        <w:rPr>
          <w:rFonts w:ascii="Times New Roman" w:eastAsia="Times New Roman" w:hAnsi="Times New Roman" w:cs="Times New Roman"/>
          <w:sz w:val="24"/>
          <w:szCs w:val="24"/>
        </w:rPr>
        <w:t>страдающим</w:t>
      </w:r>
      <w:proofErr w:type="gramEnd"/>
      <w:r w:rsidRPr="007C1A56">
        <w:rPr>
          <w:rFonts w:ascii="Times New Roman" w:eastAsia="Times New Roman" w:hAnsi="Times New Roman" w:cs="Times New Roman"/>
          <w:sz w:val="24"/>
          <w:szCs w:val="24"/>
        </w:rPr>
        <w:t>, учит сопереживать чужому горю, чужому страданию.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Задание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рисунок с драматическим сюжетом, придуманным автором (больное животное, погибшее дерево).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Материалы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гуашь (черная или белая), бумага, кисти.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Зрительный ряд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proofErr w:type="spellStart"/>
      <w:r w:rsidRPr="007C1A56">
        <w:rPr>
          <w:rFonts w:ascii="Times New Roman" w:eastAsia="Times New Roman" w:hAnsi="Times New Roman" w:cs="Times New Roman"/>
          <w:sz w:val="24"/>
          <w:szCs w:val="24"/>
        </w:rPr>
        <w:t>С.Ботичелли</w:t>
      </w:r>
      <w:proofErr w:type="spellEnd"/>
      <w:r w:rsidRPr="007C1A56">
        <w:rPr>
          <w:rFonts w:ascii="Times New Roman" w:eastAsia="Times New Roman" w:hAnsi="Times New Roman" w:cs="Times New Roman"/>
          <w:sz w:val="24"/>
          <w:szCs w:val="24"/>
        </w:rPr>
        <w:t xml:space="preserve"> "Покинутая", Пикассо "Нищие", Рембрандт "Возвращение блудного сына".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Литературный ряд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Н.Некрасов "Плач детей".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Герои, борцы и защитники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sz w:val="24"/>
          <w:szCs w:val="24"/>
        </w:rPr>
        <w:t>В борьбе за свободу, справедливость все народы видят проявление духовной красоты. Все народы воспевают своих героев. У каждого народа многие произведения искусства – живописи, скульптуры, музыки, литературы – посвящены этой теме. Героическая тема в искусстве разных народов. Эскиз памятника герою по выбору автора (ребенка).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Материалы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пластилин, стеки, дощечка.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Зрительный ряд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памятники героям разных народов, памятники эпохи Возрождения, скульптурные произведения XIX и XX вв.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Юность и надежды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sz w:val="24"/>
          <w:szCs w:val="24"/>
        </w:rPr>
        <w:t>Тема детства, юности в искусстве. Изображение радости детства, мечты о счастье, о подвигах, путешествиях, открытиях.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Искусство народов мира 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(обобщение темы)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sz w:val="24"/>
          <w:szCs w:val="24"/>
        </w:rPr>
        <w:t>Итоговая выставка работ. Открытый урок для родителей, учителей. Обсуждение.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Материалы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бумага для оформления работ, клей, ножницы и т.д.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Зрительный ряд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лучшие работы за год или за всю начальную школу, коллективные панно, собранный детьми по темам искусствоведческий материал.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Литературно-музыкальный ряд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по усмотрению учителя как иллюстрация к сообщениям экскурсоводов.</w:t>
      </w:r>
    </w:p>
    <w:p w:rsidR="007E0690" w:rsidRPr="007C1A56" w:rsidRDefault="007E0690" w:rsidP="007E0690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:rsidR="007E0690" w:rsidRPr="007C1A56" w:rsidRDefault="007E0690" w:rsidP="007E0690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 w:rsidRPr="007C1A56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US"/>
        </w:rPr>
        <w:lastRenderedPageBreak/>
        <w:t>VI</w:t>
      </w:r>
      <w:r w:rsidRPr="007C1A56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. Тематический план</w:t>
      </w:r>
    </w:p>
    <w:p w:rsidR="007E0690" w:rsidRPr="007C1A56" w:rsidRDefault="007E0690" w:rsidP="007E0690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u w:val="single"/>
        </w:rPr>
      </w:pPr>
    </w:p>
    <w:p w:rsidR="007E0690" w:rsidRPr="007C1A56" w:rsidRDefault="007E0690" w:rsidP="007E0690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u w:val="single"/>
        </w:rPr>
      </w:pPr>
      <w:r w:rsidRPr="007C1A56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u w:val="single"/>
        </w:rPr>
        <w:t>1 класс (33 часа)</w:t>
      </w:r>
    </w:p>
    <w:p w:rsidR="007E0690" w:rsidRPr="007C1A56" w:rsidRDefault="007E0690" w:rsidP="007E069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7C1A56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                                              Тематический план</w:t>
      </w:r>
    </w:p>
    <w:tbl>
      <w:tblPr>
        <w:tblW w:w="964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13" w:type="dxa"/>
          <w:right w:w="113" w:type="dxa"/>
        </w:tblCellMar>
        <w:tblLook w:val="04A0"/>
      </w:tblPr>
      <w:tblGrid>
        <w:gridCol w:w="853"/>
        <w:gridCol w:w="6666"/>
        <w:gridCol w:w="2126"/>
      </w:tblGrid>
      <w:tr w:rsidR="007E0690" w:rsidRPr="007C1A56" w:rsidTr="00236FB7">
        <w:trPr>
          <w:trHeight w:val="20"/>
          <w:jc w:val="center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0690" w:rsidRPr="007C1A56" w:rsidRDefault="007E0690" w:rsidP="0023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1A56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  <w:p w:rsidR="007E0690" w:rsidRPr="007C1A56" w:rsidRDefault="007E0690" w:rsidP="0023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7C1A56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7C1A56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7C1A56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0690" w:rsidRPr="007C1A56" w:rsidRDefault="007E0690" w:rsidP="0023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1A56">
              <w:rPr>
                <w:rFonts w:ascii="Times New Roman" w:eastAsia="Times New Roman" w:hAnsi="Times New Roman" w:cs="Times New Roman"/>
                <w:sz w:val="24"/>
                <w:szCs w:val="24"/>
              </w:rPr>
              <w:t>Виды занятий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E0690" w:rsidRPr="007C1A56" w:rsidRDefault="007E0690" w:rsidP="0023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1A56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7E0690" w:rsidRPr="007C1A56" w:rsidTr="00236FB7">
        <w:trPr>
          <w:trHeight w:val="193"/>
          <w:jc w:val="center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E0690" w:rsidRPr="007C1A56" w:rsidRDefault="007E0690" w:rsidP="0023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1A5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E0690" w:rsidRPr="007C1A56" w:rsidRDefault="007E0690" w:rsidP="00236FB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C1A5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Ты изображаешь. Знакомство с «Мастером Изображения». </w:t>
            </w:r>
            <w:r w:rsidRPr="007C1A5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Чем и как работают художники</w:t>
            </w:r>
            <w:r w:rsidRPr="007C1A56">
              <w:rPr>
                <w:rFonts w:ascii="Times New Roman" w:eastAsia="Calibri" w:hAnsi="Times New Roman" w:cs="Times New Roman"/>
                <w:b/>
              </w:rPr>
              <w:t xml:space="preserve">. 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E0690" w:rsidRPr="007C1A56" w:rsidRDefault="007E0690" w:rsidP="0023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7E0690" w:rsidRPr="007C1A56" w:rsidTr="00236FB7">
        <w:trPr>
          <w:trHeight w:val="150"/>
          <w:jc w:val="center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E0690" w:rsidRPr="007C1A56" w:rsidRDefault="007E0690" w:rsidP="0023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1A5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II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E0690" w:rsidRPr="007C1A56" w:rsidRDefault="007E0690" w:rsidP="00236F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C1A5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Ты украшаешь. Знакомство с «Мастером Украшения». </w:t>
            </w:r>
            <w:r w:rsidRPr="007C1A5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Реальность и фантазия.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E0690" w:rsidRPr="007C1A56" w:rsidRDefault="007E0690" w:rsidP="0023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7E0690" w:rsidRPr="007C1A56" w:rsidTr="00236FB7">
        <w:trPr>
          <w:trHeight w:val="274"/>
          <w:jc w:val="center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0690" w:rsidRPr="007C1A56" w:rsidRDefault="007E0690" w:rsidP="0023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1A5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III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0690" w:rsidRPr="007C1A56" w:rsidRDefault="007E0690" w:rsidP="00236F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C1A56">
              <w:rPr>
                <w:rFonts w:ascii="Times New Roman" w:eastAsia="Calibri" w:hAnsi="Times New Roman" w:cs="Times New Roman"/>
                <w:b/>
                <w:bCs/>
              </w:rPr>
              <w:t xml:space="preserve">Ты строишь. Знакомство с «Мастером Постройки». </w:t>
            </w:r>
            <w:r w:rsidRPr="007C1A56">
              <w:rPr>
                <w:rFonts w:ascii="Times New Roman" w:eastAsia="Calibri" w:hAnsi="Times New Roman" w:cs="Times New Roman"/>
                <w:b/>
              </w:rPr>
              <w:t>О чем говорит искусство.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E0690" w:rsidRPr="007C1A56" w:rsidRDefault="007E0690" w:rsidP="0023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7E0690" w:rsidRPr="007C1A56" w:rsidTr="00236FB7">
        <w:trPr>
          <w:trHeight w:val="277"/>
          <w:jc w:val="center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0690" w:rsidRPr="007C1A56" w:rsidRDefault="007E0690" w:rsidP="0023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1A5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IV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E0690" w:rsidRPr="007C1A56" w:rsidRDefault="007E0690" w:rsidP="00236FB7">
            <w:pPr>
              <w:spacing w:after="0" w:line="240" w:lineRule="auto"/>
              <w:outlineLvl w:val="2"/>
              <w:rPr>
                <w:rFonts w:ascii="Times New Roman" w:eastAsia="Arial Unicode MS" w:hAnsi="Times New Roman" w:cs="Times New Roman"/>
                <w:b/>
                <w:bCs/>
                <w:color w:val="BF6000"/>
                <w:sz w:val="24"/>
                <w:szCs w:val="24"/>
              </w:rPr>
            </w:pPr>
            <w:r w:rsidRPr="007C1A56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 xml:space="preserve">"Мастера Изображения, украшения, постройки" всегда работают вместе. </w:t>
            </w:r>
            <w:r w:rsidRPr="007C1A56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 xml:space="preserve"> «</w:t>
            </w:r>
            <w:r w:rsidRPr="007C1A56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 xml:space="preserve">Как говорит искусство» 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E0690" w:rsidRPr="007C1A56" w:rsidRDefault="007E0690" w:rsidP="0023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1A56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7E0690" w:rsidRPr="007C1A56" w:rsidTr="00236FB7">
        <w:trPr>
          <w:trHeight w:val="254"/>
          <w:jc w:val="center"/>
        </w:trPr>
        <w:tc>
          <w:tcPr>
            <w:tcW w:w="75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0690" w:rsidRPr="007C1A56" w:rsidRDefault="007E0690" w:rsidP="00236F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C1A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0690" w:rsidRPr="007C1A56" w:rsidRDefault="007E0690" w:rsidP="0023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C1A5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33 ч.</w:t>
            </w:r>
          </w:p>
        </w:tc>
      </w:tr>
    </w:tbl>
    <w:p w:rsidR="007E0690" w:rsidRPr="007C1A56" w:rsidRDefault="007E0690" w:rsidP="007E06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7E0690" w:rsidRPr="007C1A56" w:rsidRDefault="007E0690" w:rsidP="007E0690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u w:val="single"/>
        </w:rPr>
      </w:pPr>
      <w:r w:rsidRPr="007C1A56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u w:val="single"/>
        </w:rPr>
        <w:t>2 класс (34 часа)</w:t>
      </w:r>
    </w:p>
    <w:p w:rsidR="007E0690" w:rsidRPr="007C1A56" w:rsidRDefault="007E0690" w:rsidP="007E069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7C1A56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                                               Тематический план</w:t>
      </w:r>
    </w:p>
    <w:tbl>
      <w:tblPr>
        <w:tblW w:w="964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13" w:type="dxa"/>
          <w:right w:w="113" w:type="dxa"/>
        </w:tblCellMar>
        <w:tblLook w:val="04A0"/>
      </w:tblPr>
      <w:tblGrid>
        <w:gridCol w:w="853"/>
        <w:gridCol w:w="6666"/>
        <w:gridCol w:w="2126"/>
      </w:tblGrid>
      <w:tr w:rsidR="007E0690" w:rsidRPr="007C1A56" w:rsidTr="00236FB7">
        <w:trPr>
          <w:trHeight w:val="20"/>
          <w:jc w:val="center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0690" w:rsidRPr="007C1A56" w:rsidRDefault="007E0690" w:rsidP="0023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1A56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  <w:p w:rsidR="007E0690" w:rsidRPr="007C1A56" w:rsidRDefault="007E0690" w:rsidP="0023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7C1A56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7C1A56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7C1A56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0690" w:rsidRPr="007C1A56" w:rsidRDefault="007E0690" w:rsidP="0023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1A56">
              <w:rPr>
                <w:rFonts w:ascii="Times New Roman" w:eastAsia="Times New Roman" w:hAnsi="Times New Roman" w:cs="Times New Roman"/>
                <w:sz w:val="24"/>
                <w:szCs w:val="24"/>
              </w:rPr>
              <w:t>Виды занятий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E0690" w:rsidRPr="007C1A56" w:rsidRDefault="007E0690" w:rsidP="0023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1A56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7E0690" w:rsidRPr="007C1A56" w:rsidTr="00236FB7">
        <w:trPr>
          <w:trHeight w:val="193"/>
          <w:jc w:val="center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E0690" w:rsidRPr="007C1A56" w:rsidRDefault="007E0690" w:rsidP="0023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1A5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E0690" w:rsidRPr="007C1A56" w:rsidRDefault="007E0690" w:rsidP="00236FB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C1A5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Чем и как работают художники? 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E0690" w:rsidRPr="007C1A56" w:rsidRDefault="007E0690" w:rsidP="0023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1A56">
              <w:rPr>
                <w:rFonts w:ascii="Times New Roman" w:eastAsia="Times New Roman" w:hAnsi="Times New Roman" w:cs="Times New Roman"/>
                <w:sz w:val="24"/>
                <w:szCs w:val="24"/>
              </w:rPr>
              <w:t>9 ч.</w:t>
            </w:r>
          </w:p>
        </w:tc>
      </w:tr>
      <w:tr w:rsidR="007E0690" w:rsidRPr="007C1A56" w:rsidTr="00236FB7">
        <w:trPr>
          <w:trHeight w:val="234"/>
          <w:jc w:val="center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E0690" w:rsidRPr="007C1A56" w:rsidRDefault="007E0690" w:rsidP="0023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1A5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II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E0690" w:rsidRPr="007C1A56" w:rsidRDefault="007E0690" w:rsidP="00236F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C1A5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Реальность и фантазия 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E0690" w:rsidRPr="007C1A56" w:rsidRDefault="007E0690" w:rsidP="0023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1A56">
              <w:rPr>
                <w:rFonts w:ascii="Times New Roman" w:eastAsia="Times New Roman" w:hAnsi="Times New Roman" w:cs="Times New Roman"/>
                <w:sz w:val="24"/>
                <w:szCs w:val="24"/>
              </w:rPr>
              <w:t>7 ч.</w:t>
            </w:r>
          </w:p>
        </w:tc>
      </w:tr>
      <w:tr w:rsidR="007E0690" w:rsidRPr="007C1A56" w:rsidTr="00236FB7">
        <w:trPr>
          <w:trHeight w:val="274"/>
          <w:jc w:val="center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0690" w:rsidRPr="007C1A56" w:rsidRDefault="007E0690" w:rsidP="0023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1A5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III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0690" w:rsidRPr="007C1A56" w:rsidRDefault="007E0690" w:rsidP="00236F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C1A5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О чем говорит искусство? 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E0690" w:rsidRPr="007C1A56" w:rsidRDefault="007E0690" w:rsidP="0023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Pr="007C1A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ч.</w:t>
            </w:r>
          </w:p>
        </w:tc>
      </w:tr>
      <w:tr w:rsidR="007E0690" w:rsidRPr="007C1A56" w:rsidTr="00236FB7">
        <w:trPr>
          <w:trHeight w:val="277"/>
          <w:jc w:val="center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0690" w:rsidRPr="007C1A56" w:rsidRDefault="007E0690" w:rsidP="0023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1A5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IV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E0690" w:rsidRPr="007C1A56" w:rsidRDefault="007E0690" w:rsidP="00236F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C1A5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Как говорит искусство? 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E0690" w:rsidRPr="007C1A56" w:rsidRDefault="007E0690" w:rsidP="0023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Pr="007C1A56">
              <w:rPr>
                <w:rFonts w:ascii="Times New Roman" w:eastAsia="Times New Roman" w:hAnsi="Times New Roman" w:cs="Times New Roman"/>
                <w:sz w:val="24"/>
                <w:szCs w:val="24"/>
              </w:rPr>
              <w:t>ч.</w:t>
            </w:r>
          </w:p>
        </w:tc>
      </w:tr>
      <w:tr w:rsidR="007E0690" w:rsidRPr="007C1A56" w:rsidTr="00236FB7">
        <w:trPr>
          <w:trHeight w:val="254"/>
          <w:jc w:val="center"/>
        </w:trPr>
        <w:tc>
          <w:tcPr>
            <w:tcW w:w="75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0690" w:rsidRPr="007C1A56" w:rsidRDefault="007E0690" w:rsidP="00236F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C1A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0690" w:rsidRPr="007C1A56" w:rsidRDefault="007E0690" w:rsidP="0023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C1A5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34 ч.</w:t>
            </w:r>
          </w:p>
        </w:tc>
      </w:tr>
    </w:tbl>
    <w:p w:rsidR="007E0690" w:rsidRPr="007C1A56" w:rsidRDefault="007E0690" w:rsidP="007E06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7E0690" w:rsidRPr="007C1A56" w:rsidRDefault="007E0690" w:rsidP="007E0690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u w:val="single"/>
        </w:rPr>
      </w:pPr>
      <w:r w:rsidRPr="007C1A56">
        <w:rPr>
          <w:rFonts w:ascii="Times New Roman" w:eastAsia="Calibri" w:hAnsi="Times New Roman" w:cs="Times New Roman"/>
          <w:b/>
          <w:color w:val="000000"/>
          <w:sz w:val="24"/>
          <w:szCs w:val="24"/>
          <w:u w:val="single"/>
        </w:rPr>
        <w:t>3 класс (</w:t>
      </w:r>
      <w:r w:rsidRPr="007C1A56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u w:val="single"/>
        </w:rPr>
        <w:t>34 часа)</w:t>
      </w:r>
    </w:p>
    <w:p w:rsidR="007E0690" w:rsidRPr="007C1A56" w:rsidRDefault="007E0690" w:rsidP="007E0690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7C1A56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Тематический план</w:t>
      </w:r>
    </w:p>
    <w:tbl>
      <w:tblPr>
        <w:tblW w:w="964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13" w:type="dxa"/>
          <w:right w:w="113" w:type="dxa"/>
        </w:tblCellMar>
        <w:tblLook w:val="04A0"/>
      </w:tblPr>
      <w:tblGrid>
        <w:gridCol w:w="853"/>
        <w:gridCol w:w="6666"/>
        <w:gridCol w:w="2126"/>
      </w:tblGrid>
      <w:tr w:rsidR="007E0690" w:rsidRPr="007C1A56" w:rsidTr="00236FB7">
        <w:trPr>
          <w:trHeight w:val="20"/>
          <w:jc w:val="center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0690" w:rsidRPr="007C1A56" w:rsidRDefault="007E0690" w:rsidP="0023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1A56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  <w:p w:rsidR="007E0690" w:rsidRPr="007C1A56" w:rsidRDefault="007E0690" w:rsidP="0023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7C1A56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7C1A56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7C1A56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0690" w:rsidRPr="007C1A56" w:rsidRDefault="007E0690" w:rsidP="0023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1A56">
              <w:rPr>
                <w:rFonts w:ascii="Times New Roman" w:eastAsia="Times New Roman" w:hAnsi="Times New Roman" w:cs="Times New Roman"/>
                <w:sz w:val="24"/>
                <w:szCs w:val="24"/>
              </w:rPr>
              <w:t>Виды занятий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E0690" w:rsidRPr="007C1A56" w:rsidRDefault="007E0690" w:rsidP="0023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1A56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7E0690" w:rsidRPr="007C1A56" w:rsidTr="00236FB7">
        <w:trPr>
          <w:trHeight w:val="193"/>
          <w:jc w:val="center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E0690" w:rsidRPr="007C1A56" w:rsidRDefault="007E0690" w:rsidP="0023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1A5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E0690" w:rsidRPr="007C1A56" w:rsidRDefault="007E0690" w:rsidP="00236FB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C1A5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Искусство вокруг нас. Искусство в твоём доме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E0690" w:rsidRPr="007C1A56" w:rsidRDefault="007E0690" w:rsidP="0023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Pr="007C1A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ч.</w:t>
            </w:r>
          </w:p>
        </w:tc>
      </w:tr>
      <w:tr w:rsidR="007E0690" w:rsidRPr="007C1A56" w:rsidTr="00236FB7">
        <w:trPr>
          <w:trHeight w:val="273"/>
          <w:jc w:val="center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E0690" w:rsidRPr="007C1A56" w:rsidRDefault="007E0690" w:rsidP="0023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1A5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II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E0690" w:rsidRPr="007C1A56" w:rsidRDefault="007E0690" w:rsidP="00236F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C1A5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Искусство на улицах твоего города.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E0690" w:rsidRPr="007C1A56" w:rsidRDefault="007E0690" w:rsidP="0023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Pr="007C1A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ч.</w:t>
            </w:r>
          </w:p>
        </w:tc>
      </w:tr>
      <w:tr w:rsidR="007E0690" w:rsidRPr="007C1A56" w:rsidTr="00236FB7">
        <w:trPr>
          <w:trHeight w:val="274"/>
          <w:jc w:val="center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0690" w:rsidRPr="007C1A56" w:rsidRDefault="007E0690" w:rsidP="0023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1A5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III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0690" w:rsidRPr="007C1A56" w:rsidRDefault="007E0690" w:rsidP="00236F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C1A5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Художник и зрелище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E0690" w:rsidRPr="007C1A56" w:rsidRDefault="007E0690" w:rsidP="0023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 </w:t>
            </w:r>
            <w:r w:rsidRPr="007C1A56">
              <w:rPr>
                <w:rFonts w:ascii="Times New Roman" w:eastAsia="Times New Roman" w:hAnsi="Times New Roman" w:cs="Times New Roman"/>
                <w:sz w:val="24"/>
                <w:szCs w:val="24"/>
              </w:rPr>
              <w:t>ч.</w:t>
            </w:r>
          </w:p>
        </w:tc>
      </w:tr>
      <w:tr w:rsidR="007E0690" w:rsidRPr="007C1A56" w:rsidTr="00236FB7">
        <w:trPr>
          <w:trHeight w:val="277"/>
          <w:jc w:val="center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0690" w:rsidRPr="007C1A56" w:rsidRDefault="007E0690" w:rsidP="0023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1A5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IV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E0690" w:rsidRPr="007C1A56" w:rsidRDefault="007E0690" w:rsidP="00236F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C1A5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Художник и музей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E0690" w:rsidRPr="007C1A56" w:rsidRDefault="007E0690" w:rsidP="0023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Pr="007C1A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ч.</w:t>
            </w:r>
          </w:p>
        </w:tc>
      </w:tr>
      <w:tr w:rsidR="007E0690" w:rsidRPr="007C1A56" w:rsidTr="00236FB7">
        <w:trPr>
          <w:trHeight w:val="245"/>
          <w:jc w:val="center"/>
        </w:trPr>
        <w:tc>
          <w:tcPr>
            <w:tcW w:w="75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0690" w:rsidRPr="007C1A56" w:rsidRDefault="007E0690" w:rsidP="00236F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C1A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0690" w:rsidRPr="007C1A56" w:rsidRDefault="007E0690" w:rsidP="0023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C1A5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34 ч.</w:t>
            </w:r>
          </w:p>
        </w:tc>
      </w:tr>
    </w:tbl>
    <w:p w:rsidR="007E0690" w:rsidRPr="007C1A56" w:rsidRDefault="007E0690" w:rsidP="007E0690">
      <w:pPr>
        <w:shd w:val="clear" w:color="auto" w:fill="FFFFFF"/>
        <w:tabs>
          <w:tab w:val="left" w:pos="698"/>
        </w:tabs>
        <w:spacing w:after="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:rsidR="007E0690" w:rsidRPr="007C1A56" w:rsidRDefault="007E0690" w:rsidP="007E0690">
      <w:pPr>
        <w:shd w:val="clear" w:color="auto" w:fill="FFFFFF"/>
        <w:tabs>
          <w:tab w:val="left" w:pos="698"/>
        </w:tabs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7C1A56">
        <w:rPr>
          <w:rFonts w:ascii="Times New Roman" w:eastAsia="Calibri" w:hAnsi="Times New Roman" w:cs="Times New Roman"/>
          <w:b/>
          <w:sz w:val="24"/>
          <w:szCs w:val="24"/>
          <w:u w:val="single"/>
        </w:rPr>
        <w:t>4 класс (</w:t>
      </w:r>
      <w:r w:rsidRPr="007C1A56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u w:val="single"/>
        </w:rPr>
        <w:t>34 часа)</w:t>
      </w:r>
    </w:p>
    <w:p w:rsidR="007E0690" w:rsidRPr="007C1A56" w:rsidRDefault="007E0690" w:rsidP="007E0690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7C1A56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Тематический план</w:t>
      </w:r>
    </w:p>
    <w:tbl>
      <w:tblPr>
        <w:tblW w:w="964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13" w:type="dxa"/>
          <w:right w:w="113" w:type="dxa"/>
        </w:tblCellMar>
        <w:tblLook w:val="04A0"/>
      </w:tblPr>
      <w:tblGrid>
        <w:gridCol w:w="853"/>
        <w:gridCol w:w="6666"/>
        <w:gridCol w:w="2126"/>
      </w:tblGrid>
      <w:tr w:rsidR="007E0690" w:rsidRPr="007C1A56" w:rsidTr="00236FB7">
        <w:trPr>
          <w:trHeight w:val="20"/>
          <w:jc w:val="center"/>
        </w:trPr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0690" w:rsidRPr="007C1A56" w:rsidRDefault="007E0690" w:rsidP="0023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1A56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  <w:p w:rsidR="007E0690" w:rsidRPr="007C1A56" w:rsidRDefault="007E0690" w:rsidP="0023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7C1A56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7C1A56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7C1A56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0690" w:rsidRPr="007C1A56" w:rsidRDefault="007E0690" w:rsidP="0023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1A56">
              <w:rPr>
                <w:rFonts w:ascii="Times New Roman" w:eastAsia="Times New Roman" w:hAnsi="Times New Roman" w:cs="Times New Roman"/>
                <w:sz w:val="24"/>
                <w:szCs w:val="24"/>
              </w:rPr>
              <w:t>Виды занятий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E0690" w:rsidRPr="007C1A56" w:rsidRDefault="007E0690" w:rsidP="0023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1A56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7E0690" w:rsidRPr="007C1A56" w:rsidTr="00236FB7">
        <w:trPr>
          <w:trHeight w:val="193"/>
          <w:jc w:val="center"/>
        </w:trPr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E0690" w:rsidRPr="007C1A56" w:rsidRDefault="007E0690" w:rsidP="0023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1A5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6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E0690" w:rsidRPr="007C1A56" w:rsidRDefault="007E0690" w:rsidP="00236FB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C1A56">
              <w:rPr>
                <w:rFonts w:ascii="Times New Roman" w:eastAsia="Calibri" w:hAnsi="Times New Roman" w:cs="Times New Roman"/>
                <w:b/>
                <w:bCs/>
                <w:caps/>
                <w:sz w:val="24"/>
                <w:szCs w:val="24"/>
              </w:rPr>
              <w:t>каждый народ – художник. истоки родного искусства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E0690" w:rsidRPr="007C1A56" w:rsidRDefault="007E0690" w:rsidP="0023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Pr="007C1A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ч.</w:t>
            </w:r>
          </w:p>
        </w:tc>
      </w:tr>
      <w:tr w:rsidR="007E0690" w:rsidRPr="007C1A56" w:rsidTr="00236FB7">
        <w:trPr>
          <w:trHeight w:val="273"/>
          <w:jc w:val="center"/>
        </w:trPr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E0690" w:rsidRPr="007C1A56" w:rsidRDefault="007E0690" w:rsidP="0023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1A5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66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E0690" w:rsidRPr="007C1A56" w:rsidRDefault="007E0690" w:rsidP="00236F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C1A56">
              <w:rPr>
                <w:rFonts w:ascii="Times New Roman" w:eastAsia="Calibri" w:hAnsi="Times New Roman" w:cs="Times New Roman"/>
                <w:b/>
                <w:bCs/>
                <w:caps/>
                <w:sz w:val="24"/>
                <w:szCs w:val="24"/>
              </w:rPr>
              <w:t>Древние города нашей земли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E0690" w:rsidRPr="007C1A56" w:rsidRDefault="007E0690" w:rsidP="0023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Pr="007C1A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ч.</w:t>
            </w:r>
          </w:p>
        </w:tc>
      </w:tr>
      <w:tr w:rsidR="007E0690" w:rsidRPr="007C1A56" w:rsidTr="00236FB7">
        <w:trPr>
          <w:trHeight w:val="273"/>
          <w:jc w:val="center"/>
        </w:trPr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E0690" w:rsidRPr="007C1A56" w:rsidRDefault="007E0690" w:rsidP="0023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1A56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66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E0690" w:rsidRPr="007C1A56" w:rsidRDefault="007E0690" w:rsidP="00236FB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aps/>
                <w:sz w:val="24"/>
                <w:szCs w:val="24"/>
              </w:rPr>
            </w:pPr>
            <w:r w:rsidRPr="007C1A56">
              <w:rPr>
                <w:rFonts w:ascii="Times New Roman" w:eastAsia="Calibri" w:hAnsi="Times New Roman" w:cs="Times New Roman"/>
                <w:b/>
                <w:bCs/>
                <w:caps/>
                <w:sz w:val="24"/>
                <w:szCs w:val="24"/>
              </w:rPr>
              <w:t>Каждый народ – художник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E0690" w:rsidRPr="007C1A56" w:rsidRDefault="007E0690" w:rsidP="0023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Pr="007C1A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ч.</w:t>
            </w:r>
          </w:p>
        </w:tc>
      </w:tr>
      <w:tr w:rsidR="007E0690" w:rsidRPr="007C1A56" w:rsidTr="00236FB7">
        <w:trPr>
          <w:trHeight w:val="273"/>
          <w:jc w:val="center"/>
        </w:trPr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E0690" w:rsidRPr="007C1A56" w:rsidRDefault="007E0690" w:rsidP="0023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1A56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66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E0690" w:rsidRPr="007C1A56" w:rsidRDefault="007E0690" w:rsidP="00236FB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aps/>
                <w:sz w:val="24"/>
                <w:szCs w:val="24"/>
              </w:rPr>
            </w:pPr>
            <w:r w:rsidRPr="007C1A56">
              <w:rPr>
                <w:rFonts w:ascii="Times New Roman" w:eastAsia="Calibri" w:hAnsi="Times New Roman" w:cs="Times New Roman"/>
                <w:b/>
                <w:bCs/>
                <w:caps/>
                <w:sz w:val="24"/>
                <w:szCs w:val="24"/>
              </w:rPr>
              <w:t>Искусство объединяет народы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E0690" w:rsidRPr="007C1A56" w:rsidRDefault="007E0690" w:rsidP="0023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Pr="007C1A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ч.</w:t>
            </w:r>
          </w:p>
        </w:tc>
      </w:tr>
      <w:tr w:rsidR="007E0690" w:rsidRPr="007C1A56" w:rsidTr="00236FB7">
        <w:trPr>
          <w:trHeight w:val="254"/>
          <w:jc w:val="center"/>
        </w:trPr>
        <w:tc>
          <w:tcPr>
            <w:tcW w:w="75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0690" w:rsidRPr="007C1A56" w:rsidRDefault="007E0690" w:rsidP="00236F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C1A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0690" w:rsidRPr="007C1A56" w:rsidRDefault="007E0690" w:rsidP="0023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C1A5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34 ч.</w:t>
            </w:r>
          </w:p>
        </w:tc>
      </w:tr>
      <w:tr w:rsidR="007E0690" w:rsidRPr="007C1A56" w:rsidTr="00236FB7">
        <w:trPr>
          <w:trHeight w:val="254"/>
          <w:jc w:val="center"/>
        </w:trPr>
        <w:tc>
          <w:tcPr>
            <w:tcW w:w="75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0690" w:rsidRPr="008B1CFD" w:rsidRDefault="007E0690" w:rsidP="0023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</w:rPr>
            </w:pPr>
            <w:r w:rsidRPr="008B1CFD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</w:rPr>
              <w:t>Учебно-тематическое планирование</w:t>
            </w: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</w:rPr>
              <w:t xml:space="preserve"> 5Класс(34часа)</w:t>
            </w:r>
          </w:p>
          <w:p w:rsidR="007E0690" w:rsidRPr="007C1A56" w:rsidRDefault="007E0690" w:rsidP="00236F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0690" w:rsidRPr="007C1A56" w:rsidRDefault="007E0690" w:rsidP="0023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E0690" w:rsidRPr="007C1A56" w:rsidTr="00236FB7">
        <w:trPr>
          <w:trHeight w:val="254"/>
          <w:jc w:val="center"/>
        </w:trPr>
        <w:tc>
          <w:tcPr>
            <w:tcW w:w="75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0690" w:rsidRPr="008B1CFD" w:rsidRDefault="007E0690" w:rsidP="00236FB7">
            <w:pPr>
              <w:tabs>
                <w:tab w:val="left" w:pos="74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</w:rPr>
            </w:pPr>
            <w:r w:rsidRPr="008B1CFD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</w:rPr>
              <w:tab/>
              <w:t>№</w:t>
            </w:r>
            <w:proofErr w:type="spellStart"/>
            <w:proofErr w:type="gramStart"/>
            <w:r w:rsidRPr="008B1CFD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</w:rPr>
              <w:t>п</w:t>
            </w:r>
            <w:proofErr w:type="spellEnd"/>
            <w:proofErr w:type="gramEnd"/>
            <w:r w:rsidRPr="008B1CFD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</w:rPr>
              <w:t>/</w:t>
            </w:r>
            <w:proofErr w:type="spellStart"/>
            <w:r w:rsidRPr="008B1CFD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0690" w:rsidRPr="008B1CFD" w:rsidRDefault="007E0690" w:rsidP="0023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</w:rPr>
            </w:pPr>
            <w:r w:rsidRPr="008B1CFD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</w:rPr>
              <w:t>Тема</w:t>
            </w:r>
          </w:p>
        </w:tc>
      </w:tr>
      <w:tr w:rsidR="007E0690" w:rsidRPr="007C1A56" w:rsidTr="00236FB7">
        <w:trPr>
          <w:trHeight w:val="254"/>
          <w:jc w:val="center"/>
        </w:trPr>
        <w:tc>
          <w:tcPr>
            <w:tcW w:w="75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tbl>
            <w:tblPr>
              <w:tblW w:w="1478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2523"/>
              <w:gridCol w:w="12263"/>
            </w:tblGrid>
            <w:tr w:rsidR="007E0690" w:rsidRPr="008B1CFD" w:rsidTr="00236FB7">
              <w:tc>
                <w:tcPr>
                  <w:tcW w:w="25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E0690" w:rsidRPr="008B1CFD" w:rsidRDefault="007E0690" w:rsidP="00236FB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iCs/>
                      <w:sz w:val="28"/>
                      <w:szCs w:val="28"/>
                    </w:rPr>
                  </w:pPr>
                  <w:r w:rsidRPr="008B1CFD">
                    <w:rPr>
                      <w:rFonts w:ascii="Times New Roman" w:eastAsia="Times New Roman" w:hAnsi="Times New Roman" w:cs="Times New Roman"/>
                      <w:b/>
                      <w:iCs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122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E0690" w:rsidRPr="008B1CFD" w:rsidRDefault="007E0690" w:rsidP="00236FB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iCs/>
                      <w:sz w:val="28"/>
                      <w:szCs w:val="28"/>
                    </w:rPr>
                  </w:pPr>
                  <w:r w:rsidRPr="008B1CFD">
                    <w:rPr>
                      <w:rFonts w:ascii="Times New Roman" w:eastAsia="Times New Roman" w:hAnsi="Times New Roman" w:cs="Times New Roman"/>
                      <w:b/>
                      <w:iCs/>
                      <w:sz w:val="28"/>
                      <w:szCs w:val="28"/>
                    </w:rPr>
                    <w:t xml:space="preserve">Древние корни народного искусства  </w:t>
                  </w:r>
                </w:p>
              </w:tc>
            </w:tr>
          </w:tbl>
          <w:p w:rsidR="007E0690" w:rsidRPr="008B1CFD" w:rsidRDefault="007E0690" w:rsidP="0023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0690" w:rsidRPr="007C1A56" w:rsidRDefault="007E0690" w:rsidP="0023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</w:t>
            </w:r>
          </w:p>
        </w:tc>
      </w:tr>
      <w:tr w:rsidR="007E0690" w:rsidRPr="007C1A56" w:rsidTr="00236FB7">
        <w:trPr>
          <w:trHeight w:val="254"/>
          <w:jc w:val="center"/>
        </w:trPr>
        <w:tc>
          <w:tcPr>
            <w:tcW w:w="75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tbl>
            <w:tblPr>
              <w:tblW w:w="1478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2523"/>
              <w:gridCol w:w="12263"/>
            </w:tblGrid>
            <w:tr w:rsidR="007E0690" w:rsidRPr="008B1CFD" w:rsidTr="00236FB7">
              <w:tc>
                <w:tcPr>
                  <w:tcW w:w="25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E0690" w:rsidRPr="008B1CFD" w:rsidRDefault="007E0690" w:rsidP="00236FB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iCs/>
                      <w:sz w:val="28"/>
                      <w:szCs w:val="28"/>
                    </w:rPr>
                  </w:pPr>
                  <w:r w:rsidRPr="008B1CFD">
                    <w:rPr>
                      <w:rFonts w:ascii="Times New Roman" w:eastAsia="Times New Roman" w:hAnsi="Times New Roman" w:cs="Times New Roman"/>
                      <w:b/>
                      <w:iCs/>
                      <w:sz w:val="28"/>
                      <w:szCs w:val="28"/>
                    </w:rPr>
                    <w:lastRenderedPageBreak/>
                    <w:t>2</w:t>
                  </w:r>
                </w:p>
              </w:tc>
              <w:tc>
                <w:tcPr>
                  <w:tcW w:w="122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E0690" w:rsidRPr="008B1CFD" w:rsidRDefault="007E0690" w:rsidP="00236FB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iCs/>
                      <w:sz w:val="28"/>
                      <w:szCs w:val="28"/>
                    </w:rPr>
                  </w:pPr>
                  <w:r w:rsidRPr="008B1CFD">
                    <w:rPr>
                      <w:rFonts w:ascii="Times New Roman" w:eastAsia="Times New Roman" w:hAnsi="Times New Roman" w:cs="Times New Roman"/>
                      <w:b/>
                      <w:iCs/>
                      <w:sz w:val="28"/>
                      <w:szCs w:val="28"/>
                    </w:rPr>
                    <w:t>Связь времён в народном искусстве</w:t>
                  </w:r>
                </w:p>
              </w:tc>
            </w:tr>
          </w:tbl>
          <w:p w:rsidR="007E0690" w:rsidRPr="008B1CFD" w:rsidRDefault="007E0690" w:rsidP="0023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0690" w:rsidRPr="007C1A56" w:rsidRDefault="007E0690" w:rsidP="0023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</w:p>
        </w:tc>
      </w:tr>
      <w:tr w:rsidR="007E0690" w:rsidRPr="007C1A56" w:rsidTr="00236FB7">
        <w:trPr>
          <w:trHeight w:val="254"/>
          <w:jc w:val="center"/>
        </w:trPr>
        <w:tc>
          <w:tcPr>
            <w:tcW w:w="75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tbl>
            <w:tblPr>
              <w:tblW w:w="1478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2523"/>
              <w:gridCol w:w="12263"/>
            </w:tblGrid>
            <w:tr w:rsidR="007E0690" w:rsidRPr="008B1CFD" w:rsidTr="00236FB7">
              <w:tc>
                <w:tcPr>
                  <w:tcW w:w="25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E0690" w:rsidRPr="008B1CFD" w:rsidRDefault="007E0690" w:rsidP="00236FB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iCs/>
                      <w:sz w:val="28"/>
                      <w:szCs w:val="28"/>
                    </w:rPr>
                  </w:pPr>
                  <w:r w:rsidRPr="008B1CFD">
                    <w:rPr>
                      <w:rFonts w:ascii="Times New Roman" w:eastAsia="Times New Roman" w:hAnsi="Times New Roman" w:cs="Times New Roman"/>
                      <w:b/>
                      <w:iCs/>
                      <w:sz w:val="28"/>
                      <w:szCs w:val="28"/>
                    </w:rPr>
                    <w:t>3</w:t>
                  </w:r>
                </w:p>
              </w:tc>
              <w:tc>
                <w:tcPr>
                  <w:tcW w:w="122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E0690" w:rsidRPr="008B1CFD" w:rsidRDefault="007E0690" w:rsidP="00236FB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iCs/>
                      <w:sz w:val="28"/>
                      <w:szCs w:val="28"/>
                    </w:rPr>
                  </w:pPr>
                  <w:r w:rsidRPr="008B1CFD">
                    <w:rPr>
                      <w:rFonts w:ascii="Times New Roman" w:eastAsia="Times New Roman" w:hAnsi="Times New Roman" w:cs="Times New Roman"/>
                      <w:b/>
                      <w:iCs/>
                      <w:sz w:val="28"/>
                      <w:szCs w:val="28"/>
                    </w:rPr>
                    <w:t>Декор – человек, общество, время</w:t>
                  </w:r>
                </w:p>
              </w:tc>
            </w:tr>
          </w:tbl>
          <w:p w:rsidR="007E0690" w:rsidRPr="008B1CFD" w:rsidRDefault="007E0690" w:rsidP="0023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0690" w:rsidRPr="007C1A56" w:rsidRDefault="007E0690" w:rsidP="0023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</w:t>
            </w:r>
          </w:p>
        </w:tc>
      </w:tr>
      <w:tr w:rsidR="007E0690" w:rsidRPr="007C1A56" w:rsidTr="00236FB7">
        <w:trPr>
          <w:trHeight w:val="254"/>
          <w:jc w:val="center"/>
        </w:trPr>
        <w:tc>
          <w:tcPr>
            <w:tcW w:w="75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tbl>
            <w:tblPr>
              <w:tblW w:w="1478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2523"/>
              <w:gridCol w:w="12263"/>
            </w:tblGrid>
            <w:tr w:rsidR="007E0690" w:rsidRPr="008B1CFD" w:rsidTr="00236FB7">
              <w:tc>
                <w:tcPr>
                  <w:tcW w:w="25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E0690" w:rsidRPr="008B1CFD" w:rsidRDefault="007E0690" w:rsidP="00236FB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iCs/>
                      <w:sz w:val="28"/>
                      <w:szCs w:val="28"/>
                    </w:rPr>
                  </w:pPr>
                  <w:r w:rsidRPr="008B1CFD">
                    <w:rPr>
                      <w:rFonts w:ascii="Times New Roman" w:eastAsia="Times New Roman" w:hAnsi="Times New Roman" w:cs="Times New Roman"/>
                      <w:b/>
                      <w:iCs/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122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E0690" w:rsidRPr="008B1CFD" w:rsidRDefault="007E0690" w:rsidP="00236FB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iCs/>
                      <w:sz w:val="28"/>
                      <w:szCs w:val="28"/>
                    </w:rPr>
                  </w:pPr>
                  <w:r w:rsidRPr="008B1CFD">
                    <w:rPr>
                      <w:rFonts w:ascii="Times New Roman" w:eastAsia="Times New Roman" w:hAnsi="Times New Roman" w:cs="Times New Roman"/>
                      <w:b/>
                      <w:iCs/>
                      <w:sz w:val="28"/>
                      <w:szCs w:val="28"/>
                    </w:rPr>
                    <w:t xml:space="preserve">Декоративное искусство в </w:t>
                  </w:r>
                  <w:proofErr w:type="gramStart"/>
                  <w:r w:rsidRPr="008B1CFD">
                    <w:rPr>
                      <w:rFonts w:ascii="Times New Roman" w:eastAsia="Times New Roman" w:hAnsi="Times New Roman" w:cs="Times New Roman"/>
                      <w:b/>
                      <w:iCs/>
                      <w:sz w:val="28"/>
                      <w:szCs w:val="28"/>
                    </w:rPr>
                    <w:t>современном</w:t>
                  </w:r>
                  <w:proofErr w:type="gramEnd"/>
                </w:p>
              </w:tc>
            </w:tr>
          </w:tbl>
          <w:p w:rsidR="007E0690" w:rsidRPr="008B1CFD" w:rsidRDefault="007E0690" w:rsidP="0023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0690" w:rsidRPr="007C1A56" w:rsidRDefault="007E0690" w:rsidP="0023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</w:p>
        </w:tc>
      </w:tr>
    </w:tbl>
    <w:p w:rsidR="007E0690" w:rsidRPr="007C1A56" w:rsidRDefault="007E0690" w:rsidP="007E0690">
      <w:pPr>
        <w:widowControl w:val="0"/>
        <w:numPr>
          <w:ilvl w:val="0"/>
          <w:numId w:val="13"/>
        </w:numPr>
        <w:tabs>
          <w:tab w:val="left" w:pos="360"/>
          <w:tab w:val="left" w:pos="1069"/>
        </w:tabs>
        <w:suppressAutoHyphens/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1A56">
        <w:rPr>
          <w:rFonts w:ascii="Times New Roman" w:eastAsia="Calibri" w:hAnsi="Times New Roman" w:cs="Times New Roman"/>
          <w:sz w:val="24"/>
          <w:szCs w:val="24"/>
        </w:rPr>
        <w:t>ценностно-смысловая ориентация учащегося;</w:t>
      </w:r>
    </w:p>
    <w:p w:rsidR="007E0690" w:rsidRPr="007C1A56" w:rsidRDefault="007E0690" w:rsidP="007E0690">
      <w:pPr>
        <w:widowControl w:val="0"/>
        <w:numPr>
          <w:ilvl w:val="0"/>
          <w:numId w:val="13"/>
        </w:numPr>
        <w:tabs>
          <w:tab w:val="left" w:pos="360"/>
          <w:tab w:val="left" w:pos="1069"/>
        </w:tabs>
        <w:suppressAutoHyphens/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1A56">
        <w:rPr>
          <w:rFonts w:ascii="Times New Roman" w:eastAsia="Calibri" w:hAnsi="Times New Roman" w:cs="Times New Roman"/>
          <w:sz w:val="24"/>
          <w:szCs w:val="24"/>
        </w:rPr>
        <w:t xml:space="preserve">действие </w:t>
      </w:r>
      <w:proofErr w:type="spellStart"/>
      <w:r w:rsidRPr="007C1A56">
        <w:rPr>
          <w:rFonts w:ascii="Times New Roman" w:eastAsia="Calibri" w:hAnsi="Times New Roman" w:cs="Times New Roman"/>
          <w:sz w:val="24"/>
          <w:szCs w:val="24"/>
        </w:rPr>
        <w:t>смыслообразования</w:t>
      </w:r>
      <w:proofErr w:type="spellEnd"/>
      <w:r w:rsidRPr="007C1A56">
        <w:rPr>
          <w:rFonts w:ascii="Times New Roman" w:eastAsia="Calibri" w:hAnsi="Times New Roman" w:cs="Times New Roman"/>
          <w:sz w:val="24"/>
          <w:szCs w:val="24"/>
        </w:rPr>
        <w:t>;</w:t>
      </w:r>
    </w:p>
    <w:p w:rsidR="007E0690" w:rsidRPr="007C1A56" w:rsidRDefault="007E0690" w:rsidP="007E0690">
      <w:pPr>
        <w:widowControl w:val="0"/>
        <w:numPr>
          <w:ilvl w:val="0"/>
          <w:numId w:val="13"/>
        </w:numPr>
        <w:tabs>
          <w:tab w:val="left" w:pos="360"/>
          <w:tab w:val="left" w:pos="1069"/>
        </w:tabs>
        <w:suppressAutoHyphens/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1A56">
        <w:rPr>
          <w:rFonts w:ascii="Times New Roman" w:eastAsia="Calibri" w:hAnsi="Times New Roman" w:cs="Times New Roman"/>
          <w:sz w:val="24"/>
          <w:szCs w:val="24"/>
        </w:rPr>
        <w:t>нравственно-этическое оценивание</w:t>
      </w:r>
    </w:p>
    <w:p w:rsidR="007E0690" w:rsidRPr="007C1A56" w:rsidRDefault="007E0690" w:rsidP="007E0690">
      <w:pPr>
        <w:tabs>
          <w:tab w:val="left" w:pos="106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 w:rsidRPr="007C1A56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Коммуникативные УУД:</w:t>
      </w:r>
    </w:p>
    <w:p w:rsidR="007E0690" w:rsidRPr="007C1A56" w:rsidRDefault="007E0690" w:rsidP="007E0690">
      <w:pPr>
        <w:widowControl w:val="0"/>
        <w:numPr>
          <w:ilvl w:val="0"/>
          <w:numId w:val="14"/>
        </w:numPr>
        <w:tabs>
          <w:tab w:val="left" w:pos="360"/>
          <w:tab w:val="left" w:pos="1069"/>
        </w:tabs>
        <w:suppressAutoHyphens/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1A56">
        <w:rPr>
          <w:rFonts w:ascii="Times New Roman" w:eastAsia="Calibri" w:hAnsi="Times New Roman" w:cs="Times New Roman"/>
          <w:sz w:val="24"/>
          <w:szCs w:val="24"/>
        </w:rPr>
        <w:t>умение выражать свои мысли;</w:t>
      </w:r>
    </w:p>
    <w:p w:rsidR="007E0690" w:rsidRPr="007C1A56" w:rsidRDefault="007E0690" w:rsidP="007E0690">
      <w:pPr>
        <w:widowControl w:val="0"/>
        <w:numPr>
          <w:ilvl w:val="0"/>
          <w:numId w:val="14"/>
        </w:numPr>
        <w:tabs>
          <w:tab w:val="left" w:pos="360"/>
          <w:tab w:val="left" w:pos="1069"/>
        </w:tabs>
        <w:suppressAutoHyphens/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1A56">
        <w:rPr>
          <w:rFonts w:ascii="Times New Roman" w:eastAsia="Calibri" w:hAnsi="Times New Roman" w:cs="Times New Roman"/>
          <w:sz w:val="24"/>
          <w:szCs w:val="24"/>
        </w:rPr>
        <w:t>разрешение конфликтов, постановка вопросов;</w:t>
      </w:r>
    </w:p>
    <w:p w:rsidR="007E0690" w:rsidRPr="007C1A56" w:rsidRDefault="007E0690" w:rsidP="007E0690">
      <w:pPr>
        <w:widowControl w:val="0"/>
        <w:numPr>
          <w:ilvl w:val="0"/>
          <w:numId w:val="14"/>
        </w:numPr>
        <w:tabs>
          <w:tab w:val="left" w:pos="360"/>
          <w:tab w:val="left" w:pos="1069"/>
        </w:tabs>
        <w:suppressAutoHyphens/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1A56">
        <w:rPr>
          <w:rFonts w:ascii="Times New Roman" w:eastAsia="Calibri" w:hAnsi="Times New Roman" w:cs="Times New Roman"/>
          <w:sz w:val="24"/>
          <w:szCs w:val="24"/>
        </w:rPr>
        <w:t>управление поведением партнера: контроль, коррекция.</w:t>
      </w:r>
    </w:p>
    <w:p w:rsidR="007E0690" w:rsidRPr="007C1A56" w:rsidRDefault="007E0690" w:rsidP="007E0690">
      <w:pPr>
        <w:tabs>
          <w:tab w:val="left" w:pos="106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 w:rsidRPr="007C1A56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Регулятивные УУД:</w:t>
      </w:r>
    </w:p>
    <w:p w:rsidR="007E0690" w:rsidRPr="007C1A56" w:rsidRDefault="007E0690" w:rsidP="007E0690">
      <w:pPr>
        <w:widowControl w:val="0"/>
        <w:numPr>
          <w:ilvl w:val="0"/>
          <w:numId w:val="15"/>
        </w:numPr>
        <w:tabs>
          <w:tab w:val="left" w:pos="360"/>
          <w:tab w:val="left" w:pos="1069"/>
        </w:tabs>
        <w:suppressAutoHyphens/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7C1A56">
        <w:rPr>
          <w:rFonts w:ascii="Times New Roman" w:eastAsia="Calibri" w:hAnsi="Times New Roman" w:cs="Times New Roman"/>
          <w:sz w:val="24"/>
          <w:szCs w:val="24"/>
        </w:rPr>
        <w:t>целеполагание</w:t>
      </w:r>
      <w:proofErr w:type="spellEnd"/>
      <w:r w:rsidRPr="007C1A56">
        <w:rPr>
          <w:rFonts w:ascii="Times New Roman" w:eastAsia="Calibri" w:hAnsi="Times New Roman" w:cs="Times New Roman"/>
          <w:sz w:val="24"/>
          <w:szCs w:val="24"/>
        </w:rPr>
        <w:t>;</w:t>
      </w:r>
    </w:p>
    <w:p w:rsidR="007E0690" w:rsidRPr="007C1A56" w:rsidRDefault="007E0690" w:rsidP="007E0690">
      <w:pPr>
        <w:widowControl w:val="0"/>
        <w:numPr>
          <w:ilvl w:val="0"/>
          <w:numId w:val="15"/>
        </w:numPr>
        <w:tabs>
          <w:tab w:val="left" w:pos="360"/>
          <w:tab w:val="left" w:pos="1069"/>
        </w:tabs>
        <w:suppressAutoHyphens/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1A56">
        <w:rPr>
          <w:rFonts w:ascii="Times New Roman" w:eastAsia="Calibri" w:hAnsi="Times New Roman" w:cs="Times New Roman"/>
          <w:sz w:val="24"/>
          <w:szCs w:val="24"/>
        </w:rPr>
        <w:t xml:space="preserve">волевая </w:t>
      </w:r>
      <w:proofErr w:type="spellStart"/>
      <w:r w:rsidRPr="007C1A56">
        <w:rPr>
          <w:rFonts w:ascii="Times New Roman" w:eastAsia="Calibri" w:hAnsi="Times New Roman" w:cs="Times New Roman"/>
          <w:sz w:val="24"/>
          <w:szCs w:val="24"/>
        </w:rPr>
        <w:t>саморегуляция</w:t>
      </w:r>
      <w:proofErr w:type="spellEnd"/>
      <w:r w:rsidRPr="007C1A56">
        <w:rPr>
          <w:rFonts w:ascii="Times New Roman" w:eastAsia="Calibri" w:hAnsi="Times New Roman" w:cs="Times New Roman"/>
          <w:sz w:val="24"/>
          <w:szCs w:val="24"/>
        </w:rPr>
        <w:t>;</w:t>
      </w:r>
    </w:p>
    <w:p w:rsidR="007E0690" w:rsidRPr="007C1A56" w:rsidRDefault="007E0690" w:rsidP="007E0690">
      <w:pPr>
        <w:widowControl w:val="0"/>
        <w:numPr>
          <w:ilvl w:val="0"/>
          <w:numId w:val="15"/>
        </w:numPr>
        <w:tabs>
          <w:tab w:val="left" w:pos="360"/>
          <w:tab w:val="left" w:pos="1069"/>
        </w:tabs>
        <w:suppressAutoHyphens/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1A56">
        <w:rPr>
          <w:rFonts w:ascii="Times New Roman" w:eastAsia="Calibri" w:hAnsi="Times New Roman" w:cs="Times New Roman"/>
          <w:sz w:val="24"/>
          <w:szCs w:val="24"/>
        </w:rPr>
        <w:t>коррекция;</w:t>
      </w:r>
    </w:p>
    <w:p w:rsidR="007E0690" w:rsidRPr="007C1A56" w:rsidRDefault="007E0690" w:rsidP="007E0690">
      <w:pPr>
        <w:widowControl w:val="0"/>
        <w:numPr>
          <w:ilvl w:val="0"/>
          <w:numId w:val="15"/>
        </w:numPr>
        <w:tabs>
          <w:tab w:val="left" w:pos="360"/>
          <w:tab w:val="left" w:pos="1069"/>
        </w:tabs>
        <w:suppressAutoHyphens/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1A56">
        <w:rPr>
          <w:rFonts w:ascii="Times New Roman" w:eastAsia="Calibri" w:hAnsi="Times New Roman" w:cs="Times New Roman"/>
          <w:sz w:val="24"/>
          <w:szCs w:val="24"/>
        </w:rPr>
        <w:t>оценка качества и уровня усвоения.</w:t>
      </w:r>
    </w:p>
    <w:p w:rsidR="007E0690" w:rsidRPr="007C1A56" w:rsidRDefault="007E0690" w:rsidP="007E0690">
      <w:pPr>
        <w:tabs>
          <w:tab w:val="left" w:pos="1069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7C1A56">
        <w:rPr>
          <w:rFonts w:ascii="Times New Roman" w:eastAsia="Calibri" w:hAnsi="Times New Roman" w:cs="Times New Roman"/>
          <w:b/>
          <w:bCs/>
          <w:sz w:val="24"/>
          <w:szCs w:val="24"/>
        </w:rPr>
        <w:t>Познавательные универсальные действия</w:t>
      </w:r>
    </w:p>
    <w:p w:rsidR="007E0690" w:rsidRPr="007C1A56" w:rsidRDefault="007E0690" w:rsidP="007E0690">
      <w:pPr>
        <w:tabs>
          <w:tab w:val="left" w:pos="1069"/>
        </w:tabs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proofErr w:type="spellStart"/>
      <w:r w:rsidRPr="007C1A56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Общеучебные</w:t>
      </w:r>
      <w:proofErr w:type="spellEnd"/>
      <w:r w:rsidRPr="007C1A56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:</w:t>
      </w:r>
    </w:p>
    <w:p w:rsidR="007E0690" w:rsidRPr="007C1A56" w:rsidRDefault="007E0690" w:rsidP="007E0690">
      <w:pPr>
        <w:widowControl w:val="0"/>
        <w:numPr>
          <w:ilvl w:val="0"/>
          <w:numId w:val="16"/>
        </w:numPr>
        <w:tabs>
          <w:tab w:val="left" w:pos="360"/>
          <w:tab w:val="left" w:pos="1069"/>
        </w:tabs>
        <w:suppressAutoHyphens/>
        <w:spacing w:after="0" w:line="240" w:lineRule="auto"/>
        <w:ind w:left="0"/>
        <w:rPr>
          <w:rFonts w:ascii="Times New Roman" w:eastAsia="Calibri" w:hAnsi="Times New Roman" w:cs="Times New Roman"/>
          <w:sz w:val="24"/>
          <w:szCs w:val="24"/>
        </w:rPr>
      </w:pPr>
      <w:r w:rsidRPr="007C1A56">
        <w:rPr>
          <w:rFonts w:ascii="Times New Roman" w:eastAsia="Calibri" w:hAnsi="Times New Roman" w:cs="Times New Roman"/>
          <w:sz w:val="24"/>
          <w:szCs w:val="24"/>
        </w:rPr>
        <w:t>умение структурировать знания;</w:t>
      </w:r>
    </w:p>
    <w:p w:rsidR="007E0690" w:rsidRPr="007C1A56" w:rsidRDefault="007E0690" w:rsidP="007E0690">
      <w:pPr>
        <w:widowControl w:val="0"/>
        <w:numPr>
          <w:ilvl w:val="0"/>
          <w:numId w:val="16"/>
        </w:numPr>
        <w:tabs>
          <w:tab w:val="left" w:pos="360"/>
          <w:tab w:val="left" w:pos="1069"/>
        </w:tabs>
        <w:suppressAutoHyphens/>
        <w:spacing w:after="0" w:line="240" w:lineRule="auto"/>
        <w:ind w:left="0"/>
        <w:rPr>
          <w:rFonts w:ascii="Times New Roman" w:eastAsia="Calibri" w:hAnsi="Times New Roman" w:cs="Times New Roman"/>
          <w:sz w:val="24"/>
          <w:szCs w:val="24"/>
        </w:rPr>
      </w:pPr>
      <w:r w:rsidRPr="007C1A56">
        <w:rPr>
          <w:rFonts w:ascii="Times New Roman" w:eastAsia="Calibri" w:hAnsi="Times New Roman" w:cs="Times New Roman"/>
          <w:sz w:val="24"/>
          <w:szCs w:val="24"/>
        </w:rPr>
        <w:t>смысловое чтение;</w:t>
      </w:r>
    </w:p>
    <w:p w:rsidR="007E0690" w:rsidRPr="007C1A56" w:rsidRDefault="007E0690" w:rsidP="007E0690">
      <w:pPr>
        <w:widowControl w:val="0"/>
        <w:numPr>
          <w:ilvl w:val="0"/>
          <w:numId w:val="16"/>
        </w:numPr>
        <w:tabs>
          <w:tab w:val="left" w:pos="360"/>
          <w:tab w:val="left" w:pos="1069"/>
        </w:tabs>
        <w:suppressAutoHyphens/>
        <w:spacing w:after="0" w:line="240" w:lineRule="auto"/>
        <w:ind w:left="0"/>
        <w:rPr>
          <w:rFonts w:ascii="Times New Roman" w:eastAsia="Calibri" w:hAnsi="Times New Roman" w:cs="Times New Roman"/>
          <w:sz w:val="24"/>
          <w:szCs w:val="24"/>
        </w:rPr>
      </w:pPr>
      <w:r w:rsidRPr="007C1A56">
        <w:rPr>
          <w:rFonts w:ascii="Times New Roman" w:eastAsia="Calibri" w:hAnsi="Times New Roman" w:cs="Times New Roman"/>
          <w:sz w:val="24"/>
          <w:szCs w:val="24"/>
        </w:rPr>
        <w:t>знаково-символическое моделирование;</w:t>
      </w:r>
    </w:p>
    <w:p w:rsidR="007E0690" w:rsidRPr="007C1A56" w:rsidRDefault="007E0690" w:rsidP="007E0690">
      <w:pPr>
        <w:widowControl w:val="0"/>
        <w:numPr>
          <w:ilvl w:val="0"/>
          <w:numId w:val="16"/>
        </w:numPr>
        <w:tabs>
          <w:tab w:val="left" w:pos="360"/>
          <w:tab w:val="left" w:pos="1069"/>
        </w:tabs>
        <w:suppressAutoHyphens/>
        <w:spacing w:after="0" w:line="240" w:lineRule="auto"/>
        <w:ind w:left="0"/>
        <w:rPr>
          <w:rFonts w:ascii="Times New Roman" w:eastAsia="Calibri" w:hAnsi="Times New Roman" w:cs="Times New Roman"/>
          <w:sz w:val="24"/>
          <w:szCs w:val="24"/>
        </w:rPr>
      </w:pPr>
      <w:r w:rsidRPr="007C1A56">
        <w:rPr>
          <w:rFonts w:ascii="Times New Roman" w:eastAsia="Calibri" w:hAnsi="Times New Roman" w:cs="Times New Roman"/>
          <w:sz w:val="24"/>
          <w:szCs w:val="24"/>
        </w:rPr>
        <w:t>выделение и формирование учебной цели.</w:t>
      </w:r>
    </w:p>
    <w:p w:rsidR="007E0690" w:rsidRPr="007C1A56" w:rsidRDefault="007E0690" w:rsidP="007E0690">
      <w:pPr>
        <w:tabs>
          <w:tab w:val="left" w:pos="1069"/>
        </w:tabs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 w:rsidRPr="007C1A56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Логические:</w:t>
      </w:r>
    </w:p>
    <w:p w:rsidR="007E0690" w:rsidRPr="007C1A56" w:rsidRDefault="007E0690" w:rsidP="007E0690">
      <w:pPr>
        <w:widowControl w:val="0"/>
        <w:numPr>
          <w:ilvl w:val="0"/>
          <w:numId w:val="17"/>
        </w:numPr>
        <w:tabs>
          <w:tab w:val="left" w:pos="360"/>
          <w:tab w:val="left" w:pos="1069"/>
        </w:tabs>
        <w:suppressAutoHyphens/>
        <w:spacing w:after="0" w:line="240" w:lineRule="auto"/>
        <w:ind w:left="0"/>
        <w:rPr>
          <w:rFonts w:ascii="Times New Roman" w:eastAsia="Calibri" w:hAnsi="Times New Roman" w:cs="Times New Roman"/>
          <w:sz w:val="24"/>
          <w:szCs w:val="24"/>
        </w:rPr>
      </w:pPr>
      <w:r w:rsidRPr="007C1A56">
        <w:rPr>
          <w:rFonts w:ascii="Times New Roman" w:eastAsia="Calibri" w:hAnsi="Times New Roman" w:cs="Times New Roman"/>
          <w:sz w:val="24"/>
          <w:szCs w:val="24"/>
        </w:rPr>
        <w:t>анализ объектов;</w:t>
      </w:r>
    </w:p>
    <w:p w:rsidR="007E0690" w:rsidRPr="007C1A56" w:rsidRDefault="007E0690" w:rsidP="007E0690">
      <w:pPr>
        <w:widowControl w:val="0"/>
        <w:numPr>
          <w:ilvl w:val="0"/>
          <w:numId w:val="17"/>
        </w:numPr>
        <w:tabs>
          <w:tab w:val="left" w:pos="360"/>
          <w:tab w:val="left" w:pos="1069"/>
        </w:tabs>
        <w:suppressAutoHyphens/>
        <w:spacing w:after="0" w:line="240" w:lineRule="auto"/>
        <w:ind w:left="0"/>
        <w:rPr>
          <w:rFonts w:ascii="Times New Roman" w:eastAsia="Calibri" w:hAnsi="Times New Roman" w:cs="Times New Roman"/>
          <w:sz w:val="24"/>
          <w:szCs w:val="24"/>
        </w:rPr>
      </w:pPr>
      <w:r w:rsidRPr="007C1A56">
        <w:rPr>
          <w:rFonts w:ascii="Times New Roman" w:eastAsia="Calibri" w:hAnsi="Times New Roman" w:cs="Times New Roman"/>
          <w:sz w:val="24"/>
          <w:szCs w:val="24"/>
        </w:rPr>
        <w:t>синтез, как составление целого из частей;</w:t>
      </w:r>
    </w:p>
    <w:p w:rsidR="007E0690" w:rsidRPr="007C1A56" w:rsidRDefault="007E0690" w:rsidP="007E0690">
      <w:pPr>
        <w:widowControl w:val="0"/>
        <w:numPr>
          <w:ilvl w:val="0"/>
          <w:numId w:val="17"/>
        </w:numPr>
        <w:tabs>
          <w:tab w:val="left" w:pos="360"/>
          <w:tab w:val="left" w:pos="1069"/>
        </w:tabs>
        <w:suppressAutoHyphens/>
        <w:spacing w:after="0" w:line="240" w:lineRule="auto"/>
        <w:ind w:left="0"/>
        <w:rPr>
          <w:rFonts w:ascii="Times New Roman" w:eastAsia="Calibri" w:hAnsi="Times New Roman" w:cs="Times New Roman"/>
          <w:sz w:val="24"/>
          <w:szCs w:val="24"/>
        </w:rPr>
      </w:pPr>
      <w:r w:rsidRPr="007C1A56">
        <w:rPr>
          <w:rFonts w:ascii="Times New Roman" w:eastAsia="Calibri" w:hAnsi="Times New Roman" w:cs="Times New Roman"/>
          <w:sz w:val="24"/>
          <w:szCs w:val="24"/>
        </w:rPr>
        <w:t>классификация объектов;</w:t>
      </w:r>
    </w:p>
    <w:p w:rsidR="007E0690" w:rsidRPr="007C1A56" w:rsidRDefault="007E0690" w:rsidP="007E0690">
      <w:pPr>
        <w:widowControl w:val="0"/>
        <w:numPr>
          <w:ilvl w:val="0"/>
          <w:numId w:val="17"/>
        </w:numPr>
        <w:tabs>
          <w:tab w:val="left" w:pos="360"/>
          <w:tab w:val="left" w:pos="1069"/>
        </w:tabs>
        <w:suppressAutoHyphens/>
        <w:spacing w:after="0" w:line="240" w:lineRule="auto"/>
        <w:ind w:left="0"/>
        <w:rPr>
          <w:rFonts w:ascii="Times New Roman" w:eastAsia="Calibri" w:hAnsi="Times New Roman" w:cs="Times New Roman"/>
          <w:sz w:val="24"/>
          <w:szCs w:val="24"/>
        </w:rPr>
      </w:pPr>
      <w:r w:rsidRPr="007C1A56">
        <w:rPr>
          <w:rFonts w:ascii="Times New Roman" w:eastAsia="Calibri" w:hAnsi="Times New Roman" w:cs="Times New Roman"/>
          <w:sz w:val="24"/>
          <w:szCs w:val="24"/>
        </w:rPr>
        <w:t>доказательство;</w:t>
      </w:r>
    </w:p>
    <w:p w:rsidR="007E0690" w:rsidRPr="007C1A56" w:rsidRDefault="007E0690" w:rsidP="007E0690">
      <w:pPr>
        <w:widowControl w:val="0"/>
        <w:numPr>
          <w:ilvl w:val="0"/>
          <w:numId w:val="17"/>
        </w:numPr>
        <w:tabs>
          <w:tab w:val="left" w:pos="360"/>
          <w:tab w:val="left" w:pos="1069"/>
        </w:tabs>
        <w:suppressAutoHyphens/>
        <w:spacing w:after="0" w:line="240" w:lineRule="auto"/>
        <w:ind w:left="0"/>
        <w:rPr>
          <w:rFonts w:ascii="Times New Roman" w:eastAsia="Calibri" w:hAnsi="Times New Roman" w:cs="Times New Roman"/>
          <w:sz w:val="24"/>
          <w:szCs w:val="24"/>
        </w:rPr>
      </w:pPr>
      <w:r w:rsidRPr="007C1A56">
        <w:rPr>
          <w:rFonts w:ascii="Times New Roman" w:eastAsia="Calibri" w:hAnsi="Times New Roman" w:cs="Times New Roman"/>
          <w:sz w:val="24"/>
          <w:szCs w:val="24"/>
        </w:rPr>
        <w:t>выдвижение гипотез и их обоснование;</w:t>
      </w:r>
    </w:p>
    <w:p w:rsidR="007E0690" w:rsidRPr="007C1A56" w:rsidRDefault="007E0690" w:rsidP="007E0690">
      <w:pPr>
        <w:widowControl w:val="0"/>
        <w:numPr>
          <w:ilvl w:val="0"/>
          <w:numId w:val="17"/>
        </w:numPr>
        <w:tabs>
          <w:tab w:val="left" w:pos="360"/>
          <w:tab w:val="left" w:pos="1069"/>
        </w:tabs>
        <w:suppressAutoHyphens/>
        <w:spacing w:after="0" w:line="240" w:lineRule="auto"/>
        <w:ind w:left="0"/>
        <w:rPr>
          <w:rFonts w:ascii="Times New Roman" w:eastAsia="Calibri" w:hAnsi="Times New Roman" w:cs="Times New Roman"/>
          <w:sz w:val="24"/>
          <w:szCs w:val="24"/>
        </w:rPr>
      </w:pPr>
      <w:r w:rsidRPr="007C1A56">
        <w:rPr>
          <w:rFonts w:ascii="Times New Roman" w:eastAsia="Calibri" w:hAnsi="Times New Roman" w:cs="Times New Roman"/>
          <w:sz w:val="24"/>
          <w:szCs w:val="24"/>
        </w:rPr>
        <w:t xml:space="preserve">построение логической цепи рассуждения. </w:t>
      </w:r>
    </w:p>
    <w:p w:rsidR="007E0690" w:rsidRPr="007C1A56" w:rsidRDefault="007E0690" w:rsidP="007E069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7E0690" w:rsidRPr="007C1A56" w:rsidRDefault="007E0690" w:rsidP="007E0690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color w:val="FF0000"/>
          <w:sz w:val="24"/>
          <w:szCs w:val="24"/>
        </w:rPr>
      </w:pPr>
      <w:r w:rsidRPr="007C1A56">
        <w:rPr>
          <w:rFonts w:ascii="Times New Roman" w:eastAsia="Calibri" w:hAnsi="Times New Roman" w:cs="Times New Roman"/>
          <w:b/>
          <w:sz w:val="24"/>
          <w:szCs w:val="24"/>
          <w:lang w:val="en-US"/>
        </w:rPr>
        <w:t>VIII</w:t>
      </w:r>
      <w:r w:rsidRPr="007C1A56">
        <w:rPr>
          <w:rFonts w:ascii="Times New Roman" w:eastAsia="Calibri" w:hAnsi="Times New Roman" w:cs="Times New Roman"/>
          <w:b/>
          <w:sz w:val="24"/>
          <w:szCs w:val="24"/>
        </w:rPr>
        <w:t>. Формы организации учебного процесса.</w:t>
      </w:r>
    </w:p>
    <w:p w:rsidR="007E0690" w:rsidRPr="007C1A56" w:rsidRDefault="007E0690" w:rsidP="007E069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1A56">
        <w:rPr>
          <w:rFonts w:ascii="Times New Roman" w:eastAsia="Calibri" w:hAnsi="Times New Roman" w:cs="Times New Roman"/>
          <w:sz w:val="24"/>
          <w:szCs w:val="24"/>
        </w:rPr>
        <w:t xml:space="preserve">Программа предусматривает проведение традиционных уроков, обобщающих уроков. </w:t>
      </w:r>
    </w:p>
    <w:p w:rsidR="007E0690" w:rsidRPr="007C1A56" w:rsidRDefault="007E0690" w:rsidP="007E069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1A56">
        <w:rPr>
          <w:rFonts w:ascii="Times New Roman" w:eastAsia="Calibri" w:hAnsi="Times New Roman" w:cs="Times New Roman"/>
          <w:sz w:val="24"/>
          <w:szCs w:val="24"/>
        </w:rPr>
        <w:t>Виды занятий: урок, практическое занятие, экскурсия.</w:t>
      </w:r>
    </w:p>
    <w:p w:rsidR="007E0690" w:rsidRPr="007C1A56" w:rsidRDefault="007E0690" w:rsidP="007E069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1A56">
        <w:rPr>
          <w:rFonts w:ascii="Times New Roman" w:eastAsia="Calibri" w:hAnsi="Times New Roman" w:cs="Times New Roman"/>
          <w:sz w:val="24"/>
          <w:szCs w:val="24"/>
        </w:rPr>
        <w:t>Используются  фронтальная, групповая, индивидуальная работа, работа в парах.</w:t>
      </w:r>
    </w:p>
    <w:p w:rsidR="007E0690" w:rsidRPr="007C1A56" w:rsidRDefault="007E0690" w:rsidP="007E0690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1A56">
        <w:rPr>
          <w:rFonts w:ascii="Times New Roman" w:eastAsia="Calibri" w:hAnsi="Times New Roman" w:cs="Times New Roman"/>
          <w:sz w:val="24"/>
          <w:szCs w:val="24"/>
        </w:rPr>
        <w:t>Особое место в овладении данным курсом отводится работе по формированию самоконтроля и самопроверки.</w:t>
      </w:r>
    </w:p>
    <w:p w:rsidR="007E0690" w:rsidRPr="007C1A56" w:rsidRDefault="007E0690" w:rsidP="007E0690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C1A56">
        <w:rPr>
          <w:rFonts w:ascii="Times New Roman" w:eastAsia="Calibri" w:hAnsi="Times New Roman" w:cs="Times New Roman"/>
          <w:sz w:val="24"/>
          <w:szCs w:val="24"/>
        </w:rPr>
        <w:t>В ходе прохождения программы обучающиеся посещают урочные занятия, занимаются внеурочно (домашняя работа).</w:t>
      </w:r>
    </w:p>
    <w:p w:rsidR="007E0690" w:rsidRPr="007C1A56" w:rsidRDefault="007E0690" w:rsidP="007E0690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7E0690" w:rsidRPr="007C1A56" w:rsidRDefault="007E0690" w:rsidP="007E0690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C1A56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t>IX</w:t>
      </w:r>
      <w:r w:rsidRPr="007C1A56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. </w:t>
      </w:r>
      <w:r w:rsidRPr="007C1A56">
        <w:rPr>
          <w:rFonts w:ascii="Times New Roman" w:eastAsia="Calibri" w:hAnsi="Times New Roman" w:cs="Times New Roman"/>
          <w:b/>
          <w:sz w:val="24"/>
          <w:szCs w:val="24"/>
        </w:rPr>
        <w:t>Критерии и нормы оценки знаний и умений</w:t>
      </w:r>
    </w:p>
    <w:p w:rsidR="007E0690" w:rsidRPr="007C1A56" w:rsidRDefault="007E0690" w:rsidP="007E0690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7C1A56">
        <w:rPr>
          <w:rFonts w:ascii="Times New Roman" w:eastAsia="Calibri" w:hAnsi="Times New Roman" w:cs="Times New Roman"/>
          <w:b/>
          <w:sz w:val="24"/>
          <w:szCs w:val="24"/>
        </w:rPr>
        <w:t xml:space="preserve">обучающихся 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C1A56">
        <w:rPr>
          <w:rFonts w:ascii="Times New Roman" w:eastAsia="Calibri" w:hAnsi="Times New Roman" w:cs="Times New Roman"/>
          <w:b/>
          <w:sz w:val="24"/>
          <w:szCs w:val="24"/>
        </w:rPr>
        <w:t>Критерии оценки устных индивидуальных и фронтальных ответов</w:t>
      </w:r>
    </w:p>
    <w:p w:rsidR="007E0690" w:rsidRPr="007C1A56" w:rsidRDefault="007E0690" w:rsidP="007E0690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1A56">
        <w:rPr>
          <w:rFonts w:ascii="Times New Roman" w:eastAsia="Calibri" w:hAnsi="Times New Roman" w:cs="Times New Roman"/>
          <w:sz w:val="24"/>
          <w:szCs w:val="24"/>
        </w:rPr>
        <w:t>Активность участия.</w:t>
      </w:r>
    </w:p>
    <w:p w:rsidR="007E0690" w:rsidRPr="007C1A56" w:rsidRDefault="007E0690" w:rsidP="007E0690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1A56">
        <w:rPr>
          <w:rFonts w:ascii="Times New Roman" w:eastAsia="Calibri" w:hAnsi="Times New Roman" w:cs="Times New Roman"/>
          <w:sz w:val="24"/>
          <w:szCs w:val="24"/>
        </w:rPr>
        <w:t>Умение собеседника прочувствовать суть вопроса.</w:t>
      </w:r>
    </w:p>
    <w:p w:rsidR="007E0690" w:rsidRPr="007C1A56" w:rsidRDefault="007E0690" w:rsidP="007E0690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1A56">
        <w:rPr>
          <w:rFonts w:ascii="Times New Roman" w:eastAsia="Calibri" w:hAnsi="Times New Roman" w:cs="Times New Roman"/>
          <w:sz w:val="24"/>
          <w:szCs w:val="24"/>
        </w:rPr>
        <w:t>Искренность ответов, их развернутость, образность, аргументированность.</w:t>
      </w:r>
    </w:p>
    <w:p w:rsidR="007E0690" w:rsidRPr="007C1A56" w:rsidRDefault="007E0690" w:rsidP="007E0690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1A56">
        <w:rPr>
          <w:rFonts w:ascii="Times New Roman" w:eastAsia="Calibri" w:hAnsi="Times New Roman" w:cs="Times New Roman"/>
          <w:sz w:val="24"/>
          <w:szCs w:val="24"/>
        </w:rPr>
        <w:t>Самостоятельность.</w:t>
      </w:r>
    </w:p>
    <w:p w:rsidR="007E0690" w:rsidRPr="007C1A56" w:rsidRDefault="007E0690" w:rsidP="007E0690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1A56">
        <w:rPr>
          <w:rFonts w:ascii="Times New Roman" w:eastAsia="Calibri" w:hAnsi="Times New Roman" w:cs="Times New Roman"/>
          <w:sz w:val="24"/>
          <w:szCs w:val="24"/>
        </w:rPr>
        <w:t>Оригинальность суждений.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C1A56">
        <w:rPr>
          <w:rFonts w:ascii="Times New Roman" w:eastAsia="Calibri" w:hAnsi="Times New Roman" w:cs="Times New Roman"/>
          <w:b/>
          <w:sz w:val="24"/>
          <w:szCs w:val="24"/>
        </w:rPr>
        <w:t>Критерии и система оценки творческой работы</w:t>
      </w:r>
    </w:p>
    <w:p w:rsidR="007E0690" w:rsidRPr="007C1A56" w:rsidRDefault="007E0690" w:rsidP="007E0690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1A56">
        <w:rPr>
          <w:rFonts w:ascii="Times New Roman" w:eastAsia="Calibri" w:hAnsi="Times New Roman" w:cs="Times New Roman"/>
          <w:sz w:val="24"/>
          <w:szCs w:val="24"/>
        </w:rPr>
        <w:lastRenderedPageBreak/>
        <w:t>Как решена композиция: правильное решение композиции, предмета, орнамента (как организована плоскость листа, как согласованы между собой все компоненты изображения, как выражена общая идея и содержание).</w:t>
      </w:r>
    </w:p>
    <w:p w:rsidR="007E0690" w:rsidRPr="007C1A56" w:rsidRDefault="007E0690" w:rsidP="007E0690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1A56">
        <w:rPr>
          <w:rFonts w:ascii="Times New Roman" w:eastAsia="Calibri" w:hAnsi="Times New Roman" w:cs="Times New Roman"/>
          <w:sz w:val="24"/>
          <w:szCs w:val="24"/>
        </w:rPr>
        <w:t>Владение техникой: как ученик пользуется художественными материалами, как использует выразительные художественные средства в выполнении задания.</w:t>
      </w:r>
    </w:p>
    <w:p w:rsidR="007E0690" w:rsidRPr="007C1A56" w:rsidRDefault="007E0690" w:rsidP="007E0690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1A56">
        <w:rPr>
          <w:rFonts w:ascii="Times New Roman" w:eastAsia="Calibri" w:hAnsi="Times New Roman" w:cs="Times New Roman"/>
          <w:sz w:val="24"/>
          <w:szCs w:val="24"/>
        </w:rPr>
        <w:t>Общее впечатление от работы. Оригинальность, яркость и эмоциональность созданного образа, чувство меры в оформлении и соответствие оформления  работы. Аккуратность всей работы.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1A56">
        <w:rPr>
          <w:rFonts w:ascii="Times New Roman" w:eastAsia="Calibri" w:hAnsi="Times New Roman" w:cs="Times New Roman"/>
          <w:sz w:val="24"/>
          <w:szCs w:val="24"/>
        </w:rPr>
        <w:t xml:space="preserve">Из всех этих компонентов складывается общая оценка работы </w:t>
      </w:r>
      <w:proofErr w:type="gramStart"/>
      <w:r w:rsidRPr="007C1A56">
        <w:rPr>
          <w:rFonts w:ascii="Times New Roman" w:eastAsia="Calibri" w:hAnsi="Times New Roman" w:cs="Times New Roman"/>
          <w:sz w:val="24"/>
          <w:szCs w:val="24"/>
        </w:rPr>
        <w:t>обучающегося</w:t>
      </w:r>
      <w:proofErr w:type="gramEnd"/>
      <w:r w:rsidRPr="007C1A56">
        <w:rPr>
          <w:rFonts w:ascii="Times New Roman" w:eastAsia="Calibri" w:hAnsi="Times New Roman" w:cs="Times New Roman"/>
          <w:sz w:val="24"/>
          <w:szCs w:val="24"/>
        </w:rPr>
        <w:t>.</w:t>
      </w:r>
    </w:p>
    <w:p w:rsidR="007E0690" w:rsidRPr="007C1A56" w:rsidRDefault="007E0690" w:rsidP="007E0690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C1A56">
        <w:rPr>
          <w:rFonts w:ascii="Times New Roman" w:eastAsia="Calibri" w:hAnsi="Times New Roman" w:cs="Times New Roman"/>
          <w:b/>
          <w:sz w:val="24"/>
          <w:szCs w:val="24"/>
        </w:rPr>
        <w:t xml:space="preserve">Формы контроля уровня </w:t>
      </w:r>
      <w:proofErr w:type="spellStart"/>
      <w:r w:rsidRPr="007C1A56">
        <w:rPr>
          <w:rFonts w:ascii="Times New Roman" w:eastAsia="Calibri" w:hAnsi="Times New Roman" w:cs="Times New Roman"/>
          <w:b/>
          <w:sz w:val="24"/>
          <w:szCs w:val="24"/>
        </w:rPr>
        <w:t>обученности</w:t>
      </w:r>
      <w:proofErr w:type="spellEnd"/>
    </w:p>
    <w:p w:rsidR="007E0690" w:rsidRPr="007C1A56" w:rsidRDefault="007E0690" w:rsidP="007E0690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1A56">
        <w:rPr>
          <w:rFonts w:ascii="Times New Roman" w:eastAsia="Calibri" w:hAnsi="Times New Roman" w:cs="Times New Roman"/>
          <w:sz w:val="24"/>
          <w:szCs w:val="24"/>
        </w:rPr>
        <w:t>Викторины</w:t>
      </w:r>
    </w:p>
    <w:p w:rsidR="007E0690" w:rsidRPr="007C1A56" w:rsidRDefault="007E0690" w:rsidP="007E0690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1A56">
        <w:rPr>
          <w:rFonts w:ascii="Times New Roman" w:eastAsia="Calibri" w:hAnsi="Times New Roman" w:cs="Times New Roman"/>
          <w:sz w:val="24"/>
          <w:szCs w:val="24"/>
        </w:rPr>
        <w:t>Кроссворды</w:t>
      </w:r>
    </w:p>
    <w:p w:rsidR="007E0690" w:rsidRPr="007C1A56" w:rsidRDefault="007E0690" w:rsidP="007E0690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1A56">
        <w:rPr>
          <w:rFonts w:ascii="Times New Roman" w:eastAsia="Calibri" w:hAnsi="Times New Roman" w:cs="Times New Roman"/>
          <w:sz w:val="24"/>
          <w:szCs w:val="24"/>
        </w:rPr>
        <w:t>Отчетные выставки творческих  (индивидуальных и коллективных) работ</w:t>
      </w:r>
    </w:p>
    <w:p w:rsidR="007E0690" w:rsidRPr="007C1A56" w:rsidRDefault="007E0690" w:rsidP="007E0690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1A56">
        <w:rPr>
          <w:rFonts w:ascii="Times New Roman" w:eastAsia="Calibri" w:hAnsi="Times New Roman" w:cs="Times New Roman"/>
          <w:sz w:val="24"/>
          <w:szCs w:val="24"/>
        </w:rPr>
        <w:t>Тестирование</w:t>
      </w:r>
    </w:p>
    <w:p w:rsidR="007E0690" w:rsidRPr="007C1A56" w:rsidRDefault="007E0690" w:rsidP="007E069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7E0690" w:rsidRDefault="007E0690" w:rsidP="007E069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E0690" w:rsidRDefault="007E0690" w:rsidP="007E0690"/>
    <w:p w:rsidR="007E0690" w:rsidRDefault="007E0690" w:rsidP="007E0690"/>
    <w:p w:rsidR="007E0690" w:rsidRDefault="007E0690" w:rsidP="007E0690"/>
    <w:p w:rsidR="007E0690" w:rsidRDefault="007E0690" w:rsidP="007E0690"/>
    <w:p w:rsidR="007E0690" w:rsidRDefault="007E0690" w:rsidP="007E0690"/>
    <w:p w:rsidR="007E0690" w:rsidRDefault="007E0690" w:rsidP="007E0690"/>
    <w:p w:rsidR="007E0690" w:rsidRDefault="007E0690" w:rsidP="007E0690"/>
    <w:p w:rsidR="007E0690" w:rsidRDefault="007E0690" w:rsidP="007E0690"/>
    <w:p w:rsidR="007E0690" w:rsidRDefault="007E0690" w:rsidP="007E0690"/>
    <w:p w:rsidR="007E0690" w:rsidRDefault="007E0690" w:rsidP="007E0690"/>
    <w:p w:rsidR="007E0690" w:rsidRDefault="007E0690" w:rsidP="007E0690"/>
    <w:p w:rsidR="007E0690" w:rsidRDefault="007E0690" w:rsidP="007E0690"/>
    <w:p w:rsidR="007E0690" w:rsidRDefault="007E0690" w:rsidP="007E0690"/>
    <w:p w:rsidR="007E0690" w:rsidRDefault="007E0690" w:rsidP="007E0690"/>
    <w:p w:rsidR="007E0690" w:rsidRDefault="007E0690" w:rsidP="007E0690"/>
    <w:p w:rsidR="007E0690" w:rsidRDefault="007E0690" w:rsidP="007E0690"/>
    <w:p w:rsidR="007E0690" w:rsidRDefault="007E0690" w:rsidP="007E0690"/>
    <w:p w:rsidR="007E0690" w:rsidRDefault="007E0690" w:rsidP="007E0690"/>
    <w:p w:rsidR="007E0690" w:rsidRDefault="007E0690" w:rsidP="007E0690"/>
    <w:tbl>
      <w:tblPr>
        <w:tblStyle w:val="a3"/>
        <w:tblW w:w="0" w:type="auto"/>
        <w:tblLook w:val="04A0"/>
      </w:tblPr>
      <w:tblGrid>
        <w:gridCol w:w="4785"/>
        <w:gridCol w:w="4786"/>
      </w:tblGrid>
      <w:tr w:rsidR="007E0690" w:rsidTr="00236FB7">
        <w:tc>
          <w:tcPr>
            <w:tcW w:w="4785" w:type="dxa"/>
          </w:tcPr>
          <w:p w:rsidR="007E0690" w:rsidRDefault="007E0690" w:rsidP="00236F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СОГЛАСОВАНО</w:t>
            </w:r>
          </w:p>
          <w:p w:rsidR="007E0690" w:rsidRDefault="007E0690" w:rsidP="00236F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Протокол заседания</w:t>
            </w:r>
          </w:p>
          <w:p w:rsidR="007E0690" w:rsidRDefault="007E0690" w:rsidP="00236F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методического совета</w:t>
            </w:r>
          </w:p>
          <w:p w:rsidR="007E0690" w:rsidRDefault="007E0690" w:rsidP="00236FB7">
            <w:pPr>
              <w:jc w:val="center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0A6577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МБОУ «Школа № 32»</w:t>
            </w:r>
          </w:p>
          <w:p w:rsidR="007E0690" w:rsidRDefault="007E0690" w:rsidP="00236F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__________  2015 г. № ____</w:t>
            </w:r>
          </w:p>
          <w:p w:rsidR="007E0690" w:rsidRDefault="007E0690" w:rsidP="00236F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__________   Лепёхина Т.В.</w:t>
            </w:r>
          </w:p>
          <w:p w:rsidR="007E0690" w:rsidRPr="003D4FF4" w:rsidRDefault="007E0690" w:rsidP="00236F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руководитель МС</w:t>
            </w:r>
          </w:p>
          <w:p w:rsidR="007E0690" w:rsidRDefault="007E0690" w:rsidP="00236F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E0690" w:rsidRDefault="007E0690" w:rsidP="00236F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E0690" w:rsidRDefault="007E0690" w:rsidP="00236F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7E0690" w:rsidRDefault="007E0690" w:rsidP="00236F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СОГЛАСОВАНО</w:t>
            </w:r>
          </w:p>
          <w:p w:rsidR="007E0690" w:rsidRDefault="007E0690" w:rsidP="00236F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E0690" w:rsidRDefault="007E0690" w:rsidP="00236F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по УВР</w:t>
            </w:r>
          </w:p>
          <w:p w:rsidR="007E0690" w:rsidRDefault="007E0690" w:rsidP="00236F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E0690" w:rsidRDefault="007E0690" w:rsidP="00236F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____________  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Полуян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Е.В.</w:t>
            </w:r>
          </w:p>
          <w:p w:rsidR="007E0690" w:rsidRPr="00E42672" w:rsidRDefault="007E0690" w:rsidP="00236F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_____________    </w:t>
            </w:r>
            <w:r w:rsidRPr="00E42672">
              <w:rPr>
                <w:rFonts w:ascii="Times New Roman" w:hAnsi="Times New Roman" w:cs="Times New Roman"/>
                <w:sz w:val="28"/>
                <w:szCs w:val="28"/>
              </w:rPr>
              <w:t>2015 год</w:t>
            </w:r>
          </w:p>
          <w:p w:rsidR="007E0690" w:rsidRPr="00E42672" w:rsidRDefault="007E0690" w:rsidP="00236F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дата</w:t>
            </w:r>
          </w:p>
          <w:p w:rsidR="007E0690" w:rsidRDefault="007E0690" w:rsidP="00236FB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E0690" w:rsidRDefault="007E0690" w:rsidP="007E0690"/>
    <w:p w:rsidR="007E0690" w:rsidRDefault="007E0690" w:rsidP="007E0690"/>
    <w:p w:rsidR="007E0690" w:rsidRDefault="007E0690" w:rsidP="007E0690"/>
    <w:p w:rsidR="007E0690" w:rsidRDefault="007E0690" w:rsidP="007E0690"/>
    <w:p w:rsidR="007E0690" w:rsidRDefault="007E0690" w:rsidP="007E0690"/>
    <w:p w:rsidR="007E0690" w:rsidRDefault="007E0690" w:rsidP="007E0690"/>
    <w:p w:rsidR="007E0690" w:rsidRDefault="007E0690" w:rsidP="007E0690"/>
    <w:p w:rsidR="00B3693F" w:rsidRDefault="00B3693F"/>
    <w:sectPr w:rsidR="00B3693F" w:rsidSect="002845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tar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F"/>
    <w:multiLevelType w:val="multilevel"/>
    <w:tmpl w:val="0000000F"/>
    <w:name w:val="WW8Num15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">
    <w:nsid w:val="00000010"/>
    <w:multiLevelType w:val="multilevel"/>
    <w:tmpl w:val="00000010"/>
    <w:name w:val="WW8Num16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</w:abstractNum>
  <w:abstractNum w:abstractNumId="2">
    <w:nsid w:val="00000011"/>
    <w:multiLevelType w:val="multilevel"/>
    <w:tmpl w:val="00000011"/>
    <w:name w:val="WW8Num17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3">
    <w:nsid w:val="00000012"/>
    <w:multiLevelType w:val="multilevel"/>
    <w:tmpl w:val="00000012"/>
    <w:name w:val="WW8Num1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</w:abstractNum>
  <w:abstractNum w:abstractNumId="4">
    <w:nsid w:val="00000013"/>
    <w:multiLevelType w:val="multilevel"/>
    <w:tmpl w:val="00000013"/>
    <w:name w:val="WW8Num19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</w:abstractNum>
  <w:abstractNum w:abstractNumId="5">
    <w:nsid w:val="091E7085"/>
    <w:multiLevelType w:val="hybridMultilevel"/>
    <w:tmpl w:val="BC245ED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3927BAF"/>
    <w:multiLevelType w:val="multilevel"/>
    <w:tmpl w:val="8D6867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D1F73E4"/>
    <w:multiLevelType w:val="hybridMultilevel"/>
    <w:tmpl w:val="017C4C4A"/>
    <w:lvl w:ilvl="0" w:tplc="041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0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8">
    <w:nsid w:val="2DBB2147"/>
    <w:multiLevelType w:val="hybridMultilevel"/>
    <w:tmpl w:val="D930B2AC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355"/>
        </w:tabs>
        <w:ind w:left="355" w:hanging="360"/>
      </w:pPr>
    </w:lvl>
    <w:lvl w:ilvl="2" w:tplc="04190005">
      <w:start w:val="1"/>
      <w:numFmt w:val="decimal"/>
      <w:lvlText w:val="%3."/>
      <w:lvlJc w:val="left"/>
      <w:pPr>
        <w:tabs>
          <w:tab w:val="num" w:pos="1075"/>
        </w:tabs>
        <w:ind w:left="1075" w:hanging="360"/>
      </w:pPr>
    </w:lvl>
    <w:lvl w:ilvl="3" w:tplc="04190001">
      <w:start w:val="1"/>
      <w:numFmt w:val="decimal"/>
      <w:lvlText w:val="%4."/>
      <w:lvlJc w:val="left"/>
      <w:pPr>
        <w:tabs>
          <w:tab w:val="num" w:pos="1795"/>
        </w:tabs>
        <w:ind w:left="1795" w:hanging="360"/>
      </w:pPr>
    </w:lvl>
    <w:lvl w:ilvl="4" w:tplc="04190003">
      <w:start w:val="1"/>
      <w:numFmt w:val="decimal"/>
      <w:lvlText w:val="%5."/>
      <w:lvlJc w:val="left"/>
      <w:pPr>
        <w:tabs>
          <w:tab w:val="num" w:pos="2515"/>
        </w:tabs>
        <w:ind w:left="2515" w:hanging="360"/>
      </w:pPr>
    </w:lvl>
    <w:lvl w:ilvl="5" w:tplc="04190005">
      <w:start w:val="1"/>
      <w:numFmt w:val="decimal"/>
      <w:lvlText w:val="%6."/>
      <w:lvlJc w:val="left"/>
      <w:pPr>
        <w:tabs>
          <w:tab w:val="num" w:pos="3235"/>
        </w:tabs>
        <w:ind w:left="3235" w:hanging="360"/>
      </w:pPr>
    </w:lvl>
    <w:lvl w:ilvl="6" w:tplc="04190001">
      <w:start w:val="1"/>
      <w:numFmt w:val="decimal"/>
      <w:lvlText w:val="%7."/>
      <w:lvlJc w:val="left"/>
      <w:pPr>
        <w:tabs>
          <w:tab w:val="num" w:pos="3955"/>
        </w:tabs>
        <w:ind w:left="3955" w:hanging="360"/>
      </w:pPr>
    </w:lvl>
    <w:lvl w:ilvl="7" w:tplc="04190003">
      <w:start w:val="1"/>
      <w:numFmt w:val="decimal"/>
      <w:lvlText w:val="%8."/>
      <w:lvlJc w:val="left"/>
      <w:pPr>
        <w:tabs>
          <w:tab w:val="num" w:pos="4675"/>
        </w:tabs>
        <w:ind w:left="4675" w:hanging="360"/>
      </w:pPr>
    </w:lvl>
    <w:lvl w:ilvl="8" w:tplc="04190005">
      <w:start w:val="1"/>
      <w:numFmt w:val="decimal"/>
      <w:lvlText w:val="%9."/>
      <w:lvlJc w:val="left"/>
      <w:pPr>
        <w:tabs>
          <w:tab w:val="num" w:pos="5395"/>
        </w:tabs>
        <w:ind w:left="5395" w:hanging="360"/>
      </w:pPr>
    </w:lvl>
  </w:abstractNum>
  <w:abstractNum w:abstractNumId="9">
    <w:nsid w:val="383C0ED6"/>
    <w:multiLevelType w:val="hybridMultilevel"/>
    <w:tmpl w:val="C0A2A21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391C1745"/>
    <w:multiLevelType w:val="hybridMultilevel"/>
    <w:tmpl w:val="D22453D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BBF3F90"/>
    <w:multiLevelType w:val="hybridMultilevel"/>
    <w:tmpl w:val="D98A22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C2761A9"/>
    <w:multiLevelType w:val="hybridMultilevel"/>
    <w:tmpl w:val="A0F4446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F524D98"/>
    <w:multiLevelType w:val="hybridMultilevel"/>
    <w:tmpl w:val="E0F827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D6D38D0"/>
    <w:multiLevelType w:val="multilevel"/>
    <w:tmpl w:val="A0FA02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82E5439"/>
    <w:multiLevelType w:val="hybridMultilevel"/>
    <w:tmpl w:val="BC1AAEE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79BE5057"/>
    <w:multiLevelType w:val="hybridMultilevel"/>
    <w:tmpl w:val="ABCAFA26"/>
    <w:lvl w:ilvl="0" w:tplc="6050754E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6"/>
  </w:num>
  <w:num w:numId="2">
    <w:abstractNumId w:val="14"/>
  </w:num>
  <w:num w:numId="3">
    <w:abstractNumId w:val="10"/>
  </w:num>
  <w:num w:numId="4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5"/>
  </w:num>
  <w:num w:numId="6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</w:num>
  <w:num w:numId="8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</w:num>
  <w:num w:numId="12">
    <w:abstractNumId w:val="7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</w:num>
  <w:num w:numId="14">
    <w:abstractNumId w:val="1"/>
  </w:num>
  <w:num w:numId="15">
    <w:abstractNumId w:val="2"/>
  </w:num>
  <w:num w:numId="16">
    <w:abstractNumId w:val="3"/>
  </w:num>
  <w:num w:numId="17">
    <w:abstractNumId w:val="4"/>
  </w:num>
  <w:num w:numId="1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E0690"/>
    <w:rsid w:val="007E0690"/>
    <w:rsid w:val="00B369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semiHidden/>
    <w:unhideWhenUsed/>
    <w:qFormat/>
    <w:rsid w:val="007E0690"/>
    <w:pPr>
      <w:spacing w:before="100" w:beforeAutospacing="1" w:after="100" w:afterAutospacing="1" w:line="240" w:lineRule="auto"/>
      <w:jc w:val="center"/>
      <w:outlineLvl w:val="1"/>
    </w:pPr>
    <w:rPr>
      <w:rFonts w:ascii="Arial" w:eastAsia="Arial Unicode MS" w:hAnsi="Arial" w:cs="Arial"/>
      <w:i/>
      <w:iCs/>
      <w:color w:val="006464"/>
      <w:sz w:val="32"/>
      <w:szCs w:val="32"/>
    </w:rPr>
  </w:style>
  <w:style w:type="paragraph" w:styleId="3">
    <w:name w:val="heading 3"/>
    <w:basedOn w:val="a"/>
    <w:link w:val="30"/>
    <w:unhideWhenUsed/>
    <w:qFormat/>
    <w:rsid w:val="007E0690"/>
    <w:pPr>
      <w:spacing w:before="100" w:beforeAutospacing="1" w:after="100" w:afterAutospacing="1" w:line="240" w:lineRule="auto"/>
      <w:outlineLvl w:val="2"/>
    </w:pPr>
    <w:rPr>
      <w:rFonts w:ascii="Arial" w:eastAsia="Arial Unicode MS" w:hAnsi="Arial" w:cs="Arial"/>
      <w:b/>
      <w:bCs/>
      <w:color w:val="BF6000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E0690"/>
    <w:pPr>
      <w:keepNext/>
      <w:spacing w:before="240" w:after="60"/>
      <w:outlineLvl w:val="3"/>
    </w:pPr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7E0690"/>
    <w:rPr>
      <w:rFonts w:ascii="Arial" w:eastAsia="Arial Unicode MS" w:hAnsi="Arial" w:cs="Arial"/>
      <w:i/>
      <w:iCs/>
      <w:color w:val="006464"/>
      <w:sz w:val="32"/>
      <w:szCs w:val="32"/>
    </w:rPr>
  </w:style>
  <w:style w:type="character" w:customStyle="1" w:styleId="30">
    <w:name w:val="Заголовок 3 Знак"/>
    <w:basedOn w:val="a0"/>
    <w:link w:val="3"/>
    <w:rsid w:val="007E0690"/>
    <w:rPr>
      <w:rFonts w:ascii="Arial" w:eastAsia="Arial Unicode MS" w:hAnsi="Arial" w:cs="Arial"/>
      <w:b/>
      <w:bCs/>
      <w:color w:val="BF6000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7E0690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paragraph" w:styleId="21">
    <w:name w:val="List 2"/>
    <w:basedOn w:val="a"/>
    <w:rsid w:val="007E0690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</w:rPr>
  </w:style>
  <w:style w:type="table" w:styleId="a3">
    <w:name w:val="Table Grid"/>
    <w:basedOn w:val="a1"/>
    <w:uiPriority w:val="59"/>
    <w:rsid w:val="007E0690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57">
    <w:name w:val="Font Style57"/>
    <w:uiPriority w:val="99"/>
    <w:rsid w:val="007E0690"/>
    <w:rPr>
      <w:rFonts w:ascii="Times New Roman" w:hAnsi="Times New Roman" w:cs="Times New Roman" w:hint="default"/>
      <w:color w:val="000000"/>
      <w:sz w:val="20"/>
      <w:szCs w:val="20"/>
    </w:rPr>
  </w:style>
  <w:style w:type="numbering" w:customStyle="1" w:styleId="1">
    <w:name w:val="Нет списка1"/>
    <w:next w:val="a2"/>
    <w:uiPriority w:val="99"/>
    <w:semiHidden/>
    <w:unhideWhenUsed/>
    <w:rsid w:val="007E0690"/>
  </w:style>
  <w:style w:type="paragraph" w:customStyle="1" w:styleId="c25">
    <w:name w:val="c25"/>
    <w:basedOn w:val="a"/>
    <w:rsid w:val="007E06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2">
    <w:name w:val="c12"/>
    <w:basedOn w:val="a0"/>
    <w:rsid w:val="007E0690"/>
  </w:style>
  <w:style w:type="paragraph" w:customStyle="1" w:styleId="c41">
    <w:name w:val="c41"/>
    <w:basedOn w:val="a"/>
    <w:rsid w:val="007E06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7E0690"/>
  </w:style>
  <w:style w:type="paragraph" w:customStyle="1" w:styleId="c15">
    <w:name w:val="c15"/>
    <w:basedOn w:val="a"/>
    <w:rsid w:val="007E06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70">
    <w:name w:val="c70"/>
    <w:basedOn w:val="a"/>
    <w:rsid w:val="007E06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">
    <w:name w:val="c9"/>
    <w:basedOn w:val="a"/>
    <w:rsid w:val="007E06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1">
    <w:name w:val="c21"/>
    <w:basedOn w:val="a"/>
    <w:rsid w:val="007E06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9">
    <w:name w:val="c29"/>
    <w:basedOn w:val="a"/>
    <w:rsid w:val="007E06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">
    <w:name w:val="c3"/>
    <w:basedOn w:val="a0"/>
    <w:rsid w:val="007E0690"/>
  </w:style>
  <w:style w:type="paragraph" w:customStyle="1" w:styleId="c8">
    <w:name w:val="c8"/>
    <w:basedOn w:val="a"/>
    <w:rsid w:val="007E06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">
    <w:name w:val="c2"/>
    <w:basedOn w:val="a"/>
    <w:rsid w:val="007E06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7E0690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7E0690"/>
    <w:rPr>
      <w:color w:val="800080"/>
      <w:u w:val="single"/>
    </w:rPr>
  </w:style>
  <w:style w:type="paragraph" w:customStyle="1" w:styleId="c19">
    <w:name w:val="c19"/>
    <w:basedOn w:val="a"/>
    <w:rsid w:val="007E06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Normal (Web)"/>
    <w:basedOn w:val="a"/>
    <w:semiHidden/>
    <w:unhideWhenUsed/>
    <w:rsid w:val="007E06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6">
    <w:name w:val="c6"/>
    <w:basedOn w:val="a0"/>
    <w:rsid w:val="007E0690"/>
  </w:style>
  <w:style w:type="character" w:customStyle="1" w:styleId="c0">
    <w:name w:val="c0"/>
    <w:basedOn w:val="a0"/>
    <w:rsid w:val="007E0690"/>
  </w:style>
  <w:style w:type="paragraph" w:customStyle="1" w:styleId="c40">
    <w:name w:val="c40"/>
    <w:basedOn w:val="a"/>
    <w:rsid w:val="007E06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7">
    <w:name w:val="c27"/>
    <w:basedOn w:val="a"/>
    <w:rsid w:val="007E06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6">
    <w:name w:val="c16"/>
    <w:basedOn w:val="a"/>
    <w:rsid w:val="007E06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">
    <w:name w:val="c1"/>
    <w:basedOn w:val="a"/>
    <w:rsid w:val="007E06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8">
    <w:name w:val="c38"/>
    <w:basedOn w:val="a0"/>
    <w:rsid w:val="007E0690"/>
  </w:style>
  <w:style w:type="paragraph" w:customStyle="1" w:styleId="c23">
    <w:name w:val="c23"/>
    <w:basedOn w:val="a"/>
    <w:rsid w:val="007E06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0">
    <w:name w:val="c90"/>
    <w:basedOn w:val="a"/>
    <w:rsid w:val="007E06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68">
    <w:name w:val="c68"/>
    <w:basedOn w:val="a"/>
    <w:rsid w:val="007E06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0">
    <w:name w:val="c20"/>
    <w:basedOn w:val="a"/>
    <w:rsid w:val="007E06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61">
    <w:name w:val="c61"/>
    <w:basedOn w:val="a"/>
    <w:rsid w:val="007E06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7">
    <w:name w:val="c17"/>
    <w:basedOn w:val="a"/>
    <w:rsid w:val="007E06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3">
    <w:name w:val="c53"/>
    <w:basedOn w:val="a"/>
    <w:rsid w:val="007E06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numbering" w:customStyle="1" w:styleId="22">
    <w:name w:val="Нет списка2"/>
    <w:next w:val="a2"/>
    <w:uiPriority w:val="99"/>
    <w:semiHidden/>
    <w:unhideWhenUsed/>
    <w:rsid w:val="007E0690"/>
  </w:style>
  <w:style w:type="paragraph" w:styleId="a7">
    <w:name w:val="List Paragraph"/>
    <w:basedOn w:val="a"/>
    <w:uiPriority w:val="34"/>
    <w:qFormat/>
    <w:rsid w:val="007E0690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Style1">
    <w:name w:val="Style1"/>
    <w:basedOn w:val="a"/>
    <w:rsid w:val="007E0690"/>
    <w:pPr>
      <w:widowControl w:val="0"/>
      <w:autoSpaceDE w:val="0"/>
      <w:autoSpaceDN w:val="0"/>
      <w:adjustRightInd w:val="0"/>
      <w:spacing w:after="0" w:line="413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-2-msonormal">
    <w:name w:val="u-2-msonormal"/>
    <w:basedOn w:val="a"/>
    <w:rsid w:val="007E06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98">
    <w:name w:val="Font Style98"/>
    <w:basedOn w:val="a0"/>
    <w:rsid w:val="007E0690"/>
    <w:rPr>
      <w:rFonts w:ascii="Times New Roman" w:hAnsi="Times New Roman" w:cs="Times New Roman" w:hint="default"/>
      <w:b/>
      <w:bCs/>
      <w:sz w:val="28"/>
      <w:szCs w:val="28"/>
    </w:rPr>
  </w:style>
  <w:style w:type="character" w:customStyle="1" w:styleId="FontStyle108">
    <w:name w:val="Font Style108"/>
    <w:basedOn w:val="a0"/>
    <w:rsid w:val="007E0690"/>
    <w:rPr>
      <w:rFonts w:ascii="Times New Roman" w:hAnsi="Times New Roman" w:cs="Times New Roman" w:hint="default"/>
      <w:b/>
      <w:bCs/>
      <w:spacing w:val="-10"/>
      <w:sz w:val="22"/>
      <w:szCs w:val="22"/>
    </w:rPr>
  </w:style>
  <w:style w:type="character" w:styleId="a8">
    <w:name w:val="Emphasis"/>
    <w:basedOn w:val="a0"/>
    <w:qFormat/>
    <w:rsid w:val="007E0690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31</Pages>
  <Words>13100</Words>
  <Characters>74674</Characters>
  <Application>Microsoft Office Word</Application>
  <DocSecurity>0</DocSecurity>
  <Lines>622</Lines>
  <Paragraphs>175</Paragraphs>
  <ScaleCrop>false</ScaleCrop>
  <Company>Microsoft</Company>
  <LinksUpToDate>false</LinksUpToDate>
  <CharactersWithSpaces>87599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Светик</dc:creator>
  <cp:keywords/>
  <dc:description/>
  <cp:lastModifiedBy>Светик</cp:lastModifiedBy>
  <cp:revision>2</cp:revision>
  <dcterms:created xsi:type="dcterms:W3CDTF">2015-10-17T03:47:00Z</dcterms:created>
  <dcterms:modified xsi:type="dcterms:W3CDTF">2015-10-17T03:48:00Z</dcterms:modified>
</cp:coreProperties>
</file>